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C9B" w:rsidRDefault="00266C9B" w:rsidP="00266C9B">
      <w:pPr>
        <w:pStyle w:val="Heading2"/>
      </w:pPr>
      <w:r>
        <w:t>Varsity State</w:t>
      </w:r>
    </w:p>
    <w:p w:rsidR="00266C9B" w:rsidRPr="005A15BC" w:rsidRDefault="00266C9B" w:rsidP="00266C9B"/>
    <w:p w:rsidR="00266C9B" w:rsidRDefault="00266C9B" w:rsidP="00266C9B">
      <w:pPr>
        <w:pStyle w:val="Heading3"/>
      </w:pPr>
      <w:r>
        <w:t>Alpharetta</w:t>
      </w:r>
    </w:p>
    <w:p w:rsidR="00266C9B" w:rsidRDefault="00266C9B" w:rsidP="00266C9B">
      <w:pPr>
        <w:pStyle w:val="Heading4"/>
      </w:pPr>
      <w:r>
        <w:t>Alpharetta High</w:t>
      </w:r>
      <w:r>
        <w:tab/>
        <w:t>GA/US</w:t>
      </w:r>
      <w:r>
        <w:tab/>
      </w:r>
      <w:proofErr w:type="spellStart"/>
      <w:r>
        <w:t>Cai</w:t>
      </w:r>
      <w:proofErr w:type="spellEnd"/>
      <w:r>
        <w:t xml:space="preserve"> &amp; Chopra</w:t>
      </w:r>
      <w:r>
        <w:tab/>
        <w:t>Alpharetta CC</w:t>
      </w:r>
      <w:r>
        <w:tab/>
        <w:t>WL</w:t>
      </w:r>
    </w:p>
    <w:p w:rsidR="00266C9B" w:rsidRDefault="00266C9B" w:rsidP="00266C9B">
      <w:pPr>
        <w:rPr>
          <w:rStyle w:val="StyleUnderline"/>
        </w:rPr>
      </w:pPr>
      <w:r>
        <w:rPr>
          <w:rStyle w:val="StyleUnderline"/>
        </w:rPr>
        <w:t>Satire</w:t>
      </w:r>
    </w:p>
    <w:p w:rsidR="00800FEA" w:rsidRPr="0073646D" w:rsidRDefault="00800FEA" w:rsidP="00266C9B"/>
    <w:p w:rsidR="00266C9B" w:rsidRPr="00BC1953" w:rsidRDefault="00266C9B" w:rsidP="00266C9B">
      <w:pPr>
        <w:rPr>
          <w:rStyle w:val="StyleUnderline"/>
        </w:rPr>
      </w:pPr>
      <w:r w:rsidRPr="00BC1953">
        <w:rPr>
          <w:rStyle w:val="StyleUnderline"/>
        </w:rPr>
        <w:t xml:space="preserve">1NC: Topicality (Not Framework), </w:t>
      </w:r>
      <w:r w:rsidR="00C14A15">
        <w:rPr>
          <w:rStyle w:val="StyleUnderline"/>
        </w:rPr>
        <w:t>CP 1</w:t>
      </w:r>
      <w:r w:rsidRPr="00BC1953">
        <w:rPr>
          <w:rStyle w:val="StyleUnderline"/>
        </w:rPr>
        <w:t>, K</w:t>
      </w:r>
      <w:r w:rsidR="00C14A15">
        <w:rPr>
          <w:rStyle w:val="StyleUnderline"/>
        </w:rPr>
        <w:t xml:space="preserve"> 1</w:t>
      </w:r>
      <w:r w:rsidRPr="00BC1953">
        <w:rPr>
          <w:rStyle w:val="StyleUnderline"/>
        </w:rPr>
        <w:t>, Case, turn</w:t>
      </w:r>
    </w:p>
    <w:p w:rsidR="00266C9B" w:rsidRPr="00BC1953" w:rsidRDefault="00266C9B" w:rsidP="00266C9B">
      <w:pPr>
        <w:rPr>
          <w:rStyle w:val="StyleUnderline"/>
        </w:rPr>
      </w:pPr>
      <w:r w:rsidRPr="00BC1953">
        <w:rPr>
          <w:rStyle w:val="StyleUnderline"/>
        </w:rPr>
        <w:t>2NR: T, 1NR: K</w:t>
      </w:r>
      <w:r w:rsidR="00C14A15">
        <w:rPr>
          <w:rStyle w:val="StyleUnderline"/>
        </w:rPr>
        <w:t xml:space="preserve"> 1</w:t>
      </w:r>
    </w:p>
    <w:p w:rsidR="00266C9B" w:rsidRPr="00BC1953" w:rsidRDefault="00266C9B" w:rsidP="00266C9B">
      <w:pPr>
        <w:rPr>
          <w:rStyle w:val="StyleUnderline"/>
        </w:rPr>
      </w:pPr>
      <w:r w:rsidRPr="00BC1953">
        <w:rPr>
          <w:rStyle w:val="StyleUnderline"/>
        </w:rPr>
        <w:t>2NR: T</w:t>
      </w:r>
    </w:p>
    <w:p w:rsidR="00266C9B" w:rsidRPr="00884813" w:rsidRDefault="00266C9B" w:rsidP="00266C9B"/>
    <w:p w:rsidR="00266C9B" w:rsidRPr="008F7DDE" w:rsidRDefault="00266C9B" w:rsidP="00266C9B">
      <w:pPr>
        <w:rPr>
          <w:rStyle w:val="StyleUnderline"/>
        </w:rPr>
      </w:pPr>
      <w:r w:rsidRPr="008F7DDE">
        <w:rPr>
          <w:rStyle w:val="StyleUnderline"/>
        </w:rPr>
        <w:t>Encryption</w:t>
      </w:r>
    </w:p>
    <w:p w:rsidR="00266C9B" w:rsidRDefault="00266C9B" w:rsidP="00266C9B">
      <w:r>
        <w:t xml:space="preserve">The United States federal government should substantially curtail its domestic surveillance done by domestic backdoor encryption standards. </w:t>
      </w:r>
    </w:p>
    <w:p w:rsidR="00266C9B" w:rsidRDefault="00266C9B" w:rsidP="00266C9B">
      <w:proofErr w:type="spellStart"/>
      <w:r>
        <w:t>Cyberterror</w:t>
      </w:r>
      <w:proofErr w:type="spellEnd"/>
      <w:r>
        <w:t xml:space="preserve"> (</w:t>
      </w:r>
      <w:proofErr w:type="spellStart"/>
      <w:r>
        <w:t>Cyberterror</w:t>
      </w:r>
      <w:proofErr w:type="spellEnd"/>
      <w:r>
        <w:t xml:space="preserve"> leads to </w:t>
      </w:r>
      <w:proofErr w:type="spellStart"/>
      <w:r>
        <w:t>miscalc</w:t>
      </w:r>
      <w:proofErr w:type="spellEnd"/>
      <w:r>
        <w:t xml:space="preserve"> and retaliation); Internet (Economic decline </w:t>
      </w:r>
      <w:r>
        <w:rPr>
          <w:rFonts w:ascii="Cambria Math" w:hAnsi="Cambria Math" w:cs="Cambria Math"/>
        </w:rPr>
        <w:t>⇒</w:t>
      </w:r>
      <w:r>
        <w:t xml:space="preserve"> war &amp; structural violence)</w:t>
      </w:r>
    </w:p>
    <w:p w:rsidR="00266C9B" w:rsidRDefault="00266C9B" w:rsidP="00266C9B"/>
    <w:p w:rsidR="00266C9B" w:rsidRDefault="00266C9B" w:rsidP="00266C9B">
      <w:r>
        <w:t xml:space="preserve">1NC: Free Software K, Bitcoin DA, T-Curtail (Do the K trick here), </w:t>
      </w:r>
      <w:r w:rsidR="00800FEA">
        <w:t xml:space="preserve">Cybersecurity </w:t>
      </w:r>
      <w:r>
        <w:t xml:space="preserve">and </w:t>
      </w:r>
      <w:r w:rsidR="00800FEA">
        <w:t xml:space="preserve">Economy </w:t>
      </w:r>
      <w:r>
        <w:t>Advantage CP, Zero Days DA as a Case Turn, Circumvention</w:t>
      </w:r>
    </w:p>
    <w:p w:rsidR="00266C9B" w:rsidRDefault="00266C9B" w:rsidP="00266C9B">
      <w:r>
        <w:t>2NC: K (w/ Circumvention), Case w/ Zero Days turn, 1NR: Bitcoin DA</w:t>
      </w:r>
    </w:p>
    <w:p w:rsidR="00266C9B" w:rsidRDefault="00266C9B" w:rsidP="00266C9B">
      <w:r>
        <w:t>2NR: K, Case</w:t>
      </w:r>
    </w:p>
    <w:p w:rsidR="00266C9B" w:rsidRDefault="00266C9B" w:rsidP="00266C9B"/>
    <w:p w:rsidR="00266C9B" w:rsidRDefault="00266C9B" w:rsidP="00266C9B">
      <w:r>
        <w:t xml:space="preserve">The United States federal government should substantially curtail its use of domestic backdoor encryption standards.  </w:t>
      </w:r>
    </w:p>
    <w:p w:rsidR="00266C9B" w:rsidRDefault="00266C9B" w:rsidP="00266C9B">
      <w:proofErr w:type="spellStart"/>
      <w:r>
        <w:t>Cyberterror</w:t>
      </w:r>
      <w:proofErr w:type="spellEnd"/>
      <w:r>
        <w:t xml:space="preserve"> (</w:t>
      </w:r>
      <w:proofErr w:type="spellStart"/>
      <w:r>
        <w:t>Cyberterror</w:t>
      </w:r>
      <w:proofErr w:type="spellEnd"/>
      <w:r>
        <w:t xml:space="preserve"> leads to </w:t>
      </w:r>
      <w:proofErr w:type="spellStart"/>
      <w:r>
        <w:t>miscalc</w:t>
      </w:r>
      <w:proofErr w:type="spellEnd"/>
      <w:r>
        <w:t xml:space="preserve"> and retaliation); Internet (Economic decline </w:t>
      </w:r>
      <w:r>
        <w:rPr>
          <w:rFonts w:ascii="Cambria Math" w:hAnsi="Cambria Math" w:cs="Cambria Math"/>
        </w:rPr>
        <w:t>⇒</w:t>
      </w:r>
      <w:r>
        <w:t xml:space="preserve"> war &amp; structural violence)</w:t>
      </w:r>
    </w:p>
    <w:p w:rsidR="00266C9B" w:rsidRDefault="00266C9B" w:rsidP="00266C9B"/>
    <w:p w:rsidR="00266C9B" w:rsidRDefault="00266C9B" w:rsidP="00266C9B">
      <w:r>
        <w:t>1NC: Free Software K, T-Curtail (Do the K trick here), Manhattan PIC, Bitcoin DA, Zero Days DA as a Case Turn, Circumvention</w:t>
      </w:r>
    </w:p>
    <w:p w:rsidR="00266C9B" w:rsidRDefault="00800FEA" w:rsidP="00266C9B">
      <w:r>
        <w:t>[</w:t>
      </w:r>
      <w:r w:rsidR="00266C9B">
        <w:t>Competitio</w:t>
      </w:r>
      <w:r>
        <w:t>n for PIC in cross-examination?]</w:t>
      </w:r>
    </w:p>
    <w:p w:rsidR="00266C9B" w:rsidRDefault="00266C9B" w:rsidP="00266C9B">
      <w:r>
        <w:t>2NC: K (w/ Policy Circumvention), Case w/ Zero Days turn, 1NR: Bitcoin DA</w:t>
      </w:r>
    </w:p>
    <w:p w:rsidR="00266C9B" w:rsidRPr="002D1968" w:rsidRDefault="00266C9B" w:rsidP="00266C9B">
      <w:pPr>
        <w:rPr>
          <w:rStyle w:val="Emphasis"/>
          <w:b w:val="0"/>
          <w:iCs w:val="0"/>
          <w:u w:val="none"/>
          <w:bdr w:val="none" w:sz="0" w:space="0" w:color="auto"/>
        </w:rPr>
      </w:pPr>
      <w:r>
        <w:t>2NR: K, Case</w:t>
      </w:r>
    </w:p>
    <w:p w:rsidR="00266C9B" w:rsidRDefault="00266C9B" w:rsidP="00266C9B"/>
    <w:p w:rsidR="00266C9B" w:rsidRDefault="00266C9B" w:rsidP="00266C9B">
      <w:r>
        <w:t>2NC: CP, Case w/ Zero Days turn, 1NR: Bitcoin DA</w:t>
      </w:r>
    </w:p>
    <w:p w:rsidR="00266C9B" w:rsidRDefault="00266C9B" w:rsidP="00266C9B">
      <w:r>
        <w:t>2NR: PIC, Net-Benefit</w:t>
      </w:r>
    </w:p>
    <w:p w:rsidR="00266C9B" w:rsidRDefault="00266C9B" w:rsidP="00266C9B"/>
    <w:p w:rsidR="00266C9B" w:rsidRDefault="00266C9B" w:rsidP="00266C9B"/>
    <w:p w:rsidR="00266C9B" w:rsidRPr="008F7DDE" w:rsidRDefault="00266C9B" w:rsidP="00266C9B">
      <w:pPr>
        <w:rPr>
          <w:rStyle w:val="StyleUnderline"/>
        </w:rPr>
      </w:pPr>
      <w:r w:rsidRPr="008F7DDE">
        <w:rPr>
          <w:rStyle w:val="StyleUnderline"/>
        </w:rPr>
        <w:t>ITP</w:t>
      </w:r>
    </w:p>
    <w:p w:rsidR="00266C9B" w:rsidRDefault="00266C9B" w:rsidP="00266C9B">
      <w:r>
        <w:t>Plan: The United States federal government should substantially curtail its insider threat program.</w:t>
      </w:r>
    </w:p>
    <w:p w:rsidR="00266C9B" w:rsidRDefault="00266C9B" w:rsidP="00266C9B">
      <w:r>
        <w:t>Whistleblowers (Warming), Solvency (State Reform Good)</w:t>
      </w:r>
    </w:p>
    <w:p w:rsidR="00266C9B" w:rsidRDefault="00266C9B" w:rsidP="00266C9B"/>
    <w:p w:rsidR="00266C9B" w:rsidRDefault="00266C9B" w:rsidP="00266C9B">
      <w:r>
        <w:t>1NC: Security K, Cyber PIC, Extra T-</w:t>
      </w:r>
      <w:r w:rsidR="00800FEA">
        <w:t>I</w:t>
      </w:r>
      <w:r>
        <w:t>G, Espionage DA</w:t>
      </w:r>
    </w:p>
    <w:p w:rsidR="00266C9B" w:rsidRDefault="00266C9B" w:rsidP="00266C9B">
      <w:r>
        <w:t>2NC: Espionage DA, Short T, Case, 1NR: Cyber PIC</w:t>
      </w:r>
    </w:p>
    <w:p w:rsidR="00266C9B" w:rsidRDefault="00266C9B" w:rsidP="00266C9B">
      <w:r>
        <w:t xml:space="preserve">2NR: PIC </w:t>
      </w:r>
    </w:p>
    <w:p w:rsidR="00266C9B" w:rsidRDefault="00266C9B" w:rsidP="00266C9B"/>
    <w:p w:rsidR="00266C9B" w:rsidRDefault="00266C9B" w:rsidP="00266C9B"/>
    <w:p w:rsidR="00266C9B" w:rsidRPr="008F7DDE" w:rsidRDefault="00266C9B" w:rsidP="00266C9B">
      <w:pPr>
        <w:rPr>
          <w:rStyle w:val="StyleUnderline"/>
        </w:rPr>
      </w:pPr>
      <w:r w:rsidRPr="008F7DDE">
        <w:rPr>
          <w:rStyle w:val="StyleUnderline"/>
        </w:rPr>
        <w:t>Metadata and Encryption</w:t>
      </w:r>
    </w:p>
    <w:p w:rsidR="00266C9B" w:rsidRDefault="00266C9B" w:rsidP="00266C9B">
      <w:r>
        <w:t xml:space="preserve">Plan: The United States federal government should substantially curtail its use of domestic backdoor encryption standards and domestic metadata collection programs. </w:t>
      </w:r>
    </w:p>
    <w:p w:rsidR="00266C9B" w:rsidRDefault="00266C9B" w:rsidP="00266C9B">
      <w:r>
        <w:t>Cybersecurity and Internet (Cloud Computing)</w:t>
      </w:r>
    </w:p>
    <w:p w:rsidR="00266C9B" w:rsidRDefault="00266C9B" w:rsidP="00266C9B"/>
    <w:p w:rsidR="00266C9B" w:rsidRDefault="00266C9B" w:rsidP="00266C9B">
      <w:r>
        <w:t>1NC: Free Software K, PCLOB CP, T-Curtail (Do the K trick here), Terror DA, Bitcoin DA, Circumvention</w:t>
      </w:r>
    </w:p>
    <w:p w:rsidR="00266C9B" w:rsidRDefault="00266C9B" w:rsidP="00266C9B">
      <w:r>
        <w:t>2NC: K (w/ Circumvention), Case, 1NR: PCLOB</w:t>
      </w:r>
    </w:p>
    <w:p w:rsidR="00266C9B" w:rsidRDefault="00266C9B" w:rsidP="00266C9B">
      <w:r>
        <w:t>2NR: K, Case</w:t>
      </w:r>
    </w:p>
    <w:p w:rsidR="00266C9B" w:rsidRDefault="00266C9B" w:rsidP="00266C9B"/>
    <w:p w:rsidR="00266C9B" w:rsidRDefault="00266C9B" w:rsidP="00266C9B">
      <w:r>
        <w:t>1NC: PIC out of Encryption, Bitcoin DA Zero Days DA, Terror DA (encryption link), Free Software K, T-Curtail (Do the K trick here), Circumvention</w:t>
      </w:r>
    </w:p>
    <w:p w:rsidR="00266C9B" w:rsidRDefault="00266C9B" w:rsidP="00266C9B">
      <w:r>
        <w:t xml:space="preserve">2NC: K (w/ Circumvention), PIC out of Encryption, Case, 1NR: </w:t>
      </w:r>
      <w:r w:rsidR="00800FEA">
        <w:t>Terror</w:t>
      </w:r>
      <w:r>
        <w:t xml:space="preserve"> DA</w:t>
      </w:r>
    </w:p>
    <w:p w:rsidR="00266C9B" w:rsidRDefault="00266C9B" w:rsidP="00266C9B">
      <w:r>
        <w:t>2NR: DA, PIC, Case</w:t>
      </w:r>
    </w:p>
    <w:p w:rsidR="00266C9B" w:rsidRDefault="00266C9B" w:rsidP="00266C9B"/>
    <w:p w:rsidR="00266C9B" w:rsidRDefault="00266C9B" w:rsidP="00266C9B">
      <w:r>
        <w:t>1NC: PIC out of Metadata + Cloud CP, Terror DA (metadata link), Third Party Doctrine DA, Legalism K, T-its</w:t>
      </w:r>
    </w:p>
    <w:p w:rsidR="00266C9B" w:rsidRDefault="00266C9B" w:rsidP="00266C9B">
      <w:r>
        <w:t>2NC: PIC+CP, 3PD DA, Case, 1NR: Terror DA</w:t>
      </w:r>
    </w:p>
    <w:p w:rsidR="00266C9B" w:rsidRDefault="00266C9B" w:rsidP="00266C9B">
      <w:r>
        <w:t>2NR: PIC, Terror, Case</w:t>
      </w:r>
    </w:p>
    <w:p w:rsidR="00266C9B" w:rsidRDefault="00266C9B" w:rsidP="00266C9B">
      <w:pPr>
        <w:rPr>
          <w:rStyle w:val="StyleUnderline"/>
        </w:rPr>
      </w:pPr>
    </w:p>
    <w:p w:rsidR="00266C9B" w:rsidRPr="00814791" w:rsidRDefault="00266C9B" w:rsidP="00266C9B">
      <w:pPr>
        <w:rPr>
          <w:rStyle w:val="StyleUnderline"/>
        </w:rPr>
      </w:pPr>
      <w:r w:rsidRPr="00814791">
        <w:rPr>
          <w:rStyle w:val="StyleUnderline"/>
        </w:rPr>
        <w:t>Women in Debate Aff</w:t>
      </w:r>
    </w:p>
    <w:p w:rsidR="00266C9B" w:rsidRDefault="00266C9B" w:rsidP="00266C9B">
      <w:r>
        <w:t xml:space="preserve">1NC: Topicality, </w:t>
      </w:r>
      <w:r w:rsidR="00800FEA">
        <w:t>Critique 1</w:t>
      </w:r>
      <w:r>
        <w:t xml:space="preserve">, </w:t>
      </w:r>
      <w:r w:rsidR="00800FEA">
        <w:t>Counterplan 1</w:t>
      </w:r>
    </w:p>
    <w:p w:rsidR="00266C9B" w:rsidRDefault="00266C9B" w:rsidP="00266C9B">
      <w:r>
        <w:t xml:space="preserve">2NC: T, 1NR: </w:t>
      </w:r>
      <w:r w:rsidR="00800FEA">
        <w:t>Critique 1</w:t>
      </w:r>
    </w:p>
    <w:p w:rsidR="00266C9B" w:rsidRDefault="00266C9B" w:rsidP="00266C9B"/>
    <w:p w:rsidR="00266C9B" w:rsidRPr="005A15BC" w:rsidRDefault="00266C9B" w:rsidP="00266C9B"/>
    <w:p w:rsidR="00266C9B" w:rsidRDefault="00266C9B" w:rsidP="00266C9B">
      <w:pPr>
        <w:pStyle w:val="Heading4"/>
      </w:pPr>
      <w:r>
        <w:t>Alpharetta High</w:t>
      </w:r>
      <w:r>
        <w:tab/>
        <w:t>GA/US</w:t>
      </w:r>
      <w:r>
        <w:tab/>
        <w:t xml:space="preserve">Kim &amp; </w:t>
      </w:r>
      <w:proofErr w:type="spellStart"/>
      <w:r>
        <w:t>Gokare</w:t>
      </w:r>
      <w:proofErr w:type="spellEnd"/>
      <w:r>
        <w:tab/>
        <w:t>Alpharetta KG</w:t>
      </w:r>
      <w:r>
        <w:tab/>
        <w:t>WL</w:t>
      </w:r>
    </w:p>
    <w:p w:rsidR="00266C9B" w:rsidRDefault="00266C9B" w:rsidP="00266C9B">
      <w:r>
        <w:t xml:space="preserve">SCOTUS Encryption and Metadata </w:t>
      </w:r>
    </w:p>
    <w:p w:rsidR="00266C9B" w:rsidRDefault="00266C9B" w:rsidP="00266C9B">
      <w:r>
        <w:t>Cyber, Tech, Diplo</w:t>
      </w:r>
    </w:p>
    <w:p w:rsidR="00266C9B" w:rsidRDefault="00266C9B" w:rsidP="00266C9B"/>
    <w:p w:rsidR="00266C9B" w:rsidRPr="00BC1953" w:rsidRDefault="00266C9B" w:rsidP="00266C9B">
      <w:pPr>
        <w:rPr>
          <w:rStyle w:val="StyleUnderline"/>
        </w:rPr>
      </w:pPr>
      <w:r w:rsidRPr="00BC1953">
        <w:rPr>
          <w:rStyle w:val="StyleUnderline"/>
        </w:rPr>
        <w:t xml:space="preserve">1NC: Congress CP, Hollow Hope DA, </w:t>
      </w:r>
      <w:r w:rsidR="00800FEA">
        <w:rPr>
          <w:rStyle w:val="StyleUnderline"/>
        </w:rPr>
        <w:t>PC</w:t>
      </w:r>
      <w:r w:rsidRPr="00BC1953">
        <w:rPr>
          <w:rStyle w:val="StyleUnderline"/>
        </w:rPr>
        <w:t xml:space="preserve"> DA, T-ECPA</w:t>
      </w:r>
    </w:p>
    <w:p w:rsidR="00266C9B" w:rsidRPr="00BC1953" w:rsidRDefault="00266C9B" w:rsidP="00266C9B">
      <w:pPr>
        <w:rPr>
          <w:rStyle w:val="StyleUnderline"/>
        </w:rPr>
      </w:pPr>
      <w:r w:rsidRPr="00BC1953">
        <w:rPr>
          <w:rStyle w:val="StyleUnderline"/>
        </w:rPr>
        <w:t>2NC: Congress CP, Circumvention, Case, 1NR: Hollow Hope DA</w:t>
      </w:r>
    </w:p>
    <w:p w:rsidR="00266C9B" w:rsidRPr="00BC1953" w:rsidRDefault="00266C9B" w:rsidP="00266C9B">
      <w:pPr>
        <w:rPr>
          <w:rStyle w:val="StyleUnderline"/>
        </w:rPr>
      </w:pPr>
      <w:r w:rsidRPr="00BC1953">
        <w:rPr>
          <w:rStyle w:val="StyleUnderline"/>
        </w:rPr>
        <w:t>2NR: CP, DA, Circumvention</w:t>
      </w:r>
    </w:p>
    <w:p w:rsidR="00266C9B" w:rsidRDefault="00266C9B" w:rsidP="00266C9B"/>
    <w:p w:rsidR="00266C9B" w:rsidRDefault="00266C9B" w:rsidP="00266C9B">
      <w:r>
        <w:t>(UGA R5) The United States federal government should substantially curtail its domestic surveillance done via domestic backdoor encryption standards.</w:t>
      </w:r>
    </w:p>
    <w:p w:rsidR="00266C9B" w:rsidRDefault="00266C9B" w:rsidP="00266C9B">
      <w:proofErr w:type="spellStart"/>
      <w:r>
        <w:t>Cyberterror</w:t>
      </w:r>
      <w:proofErr w:type="spellEnd"/>
      <w:r>
        <w:t xml:space="preserve">, Tech Industry/Backdoors hurt econ - </w:t>
      </w:r>
      <w:proofErr w:type="spellStart"/>
      <w:r>
        <w:t>heg</w:t>
      </w:r>
      <w:proofErr w:type="spellEnd"/>
    </w:p>
    <w:p w:rsidR="00266C9B" w:rsidRDefault="00266C9B" w:rsidP="00266C9B"/>
    <w:p w:rsidR="00266C9B" w:rsidRDefault="00266C9B" w:rsidP="00266C9B">
      <w:r>
        <w:t xml:space="preserve">1NC: Free Software K, Bitcoin DA, T-Curtail (Inherency), </w:t>
      </w:r>
      <w:r w:rsidR="00800FEA">
        <w:t>Cybersecurity</w:t>
      </w:r>
      <w:r>
        <w:t xml:space="preserve"> and </w:t>
      </w:r>
      <w:r w:rsidR="00800FEA">
        <w:t xml:space="preserve">Economy </w:t>
      </w:r>
      <w:r>
        <w:t>Advantage CP, Zero Days DA as a Case Turn, Circumvention</w:t>
      </w:r>
    </w:p>
    <w:p w:rsidR="00266C9B" w:rsidRDefault="00266C9B" w:rsidP="00266C9B">
      <w:r>
        <w:t>2NC: K (w/ Circumvention), Tech Industry, 1NR: T-Curtail</w:t>
      </w:r>
    </w:p>
    <w:p w:rsidR="00266C9B" w:rsidRDefault="00266C9B" w:rsidP="00266C9B">
      <w:r>
        <w:t>2NR: T-Curtail</w:t>
      </w:r>
    </w:p>
    <w:p w:rsidR="00266C9B" w:rsidRDefault="00266C9B" w:rsidP="00266C9B"/>
    <w:p w:rsidR="00266C9B" w:rsidRDefault="00266C9B" w:rsidP="00266C9B">
      <w:r>
        <w:t xml:space="preserve">1NC: Free Software K, Bitcoin DA, T-Curtail (Inherency), </w:t>
      </w:r>
      <w:r w:rsidR="00800FEA">
        <w:t>Cybersecurity</w:t>
      </w:r>
      <w:r>
        <w:t xml:space="preserve"> and </w:t>
      </w:r>
      <w:r w:rsidR="00800FEA">
        <w:t xml:space="preserve">Economy </w:t>
      </w:r>
      <w:r>
        <w:t>Advantage CP, Zero Days DA as a Case Turn, Circumvention</w:t>
      </w:r>
    </w:p>
    <w:p w:rsidR="00266C9B" w:rsidRDefault="00266C9B" w:rsidP="00266C9B">
      <w:r>
        <w:t>2NC: K (w/ Circumvention), Case w/ Zero Days turn, 1NR: Bitcoin DA</w:t>
      </w:r>
    </w:p>
    <w:p w:rsidR="00266C9B" w:rsidRDefault="00266C9B" w:rsidP="00266C9B">
      <w:r>
        <w:t>2NR: K, Case</w:t>
      </w:r>
    </w:p>
    <w:p w:rsidR="00266C9B" w:rsidRPr="005A15BC" w:rsidRDefault="00266C9B" w:rsidP="00266C9B"/>
    <w:p w:rsidR="00266C9B" w:rsidRDefault="00266C9B" w:rsidP="00266C9B">
      <w:pPr>
        <w:pStyle w:val="Heading4"/>
      </w:pPr>
      <w:r>
        <w:t>Alpharetta High</w:t>
      </w:r>
      <w:r>
        <w:tab/>
        <w:t>GA/US</w:t>
      </w:r>
      <w:r>
        <w:tab/>
      </w:r>
      <w:proofErr w:type="spellStart"/>
      <w:r>
        <w:t>Kasbhatla</w:t>
      </w:r>
      <w:proofErr w:type="spellEnd"/>
      <w:r>
        <w:t xml:space="preserve"> &amp; Kumar</w:t>
      </w:r>
      <w:r>
        <w:tab/>
        <w:t>Alpharetta KK</w:t>
      </w:r>
      <w:r>
        <w:tab/>
        <w:t>WL</w:t>
      </w:r>
    </w:p>
    <w:p w:rsidR="00266C9B" w:rsidRDefault="00266C9B" w:rsidP="00266C9B"/>
    <w:p w:rsidR="00266C9B" w:rsidRPr="00BC1953" w:rsidRDefault="00266C9B" w:rsidP="00266C9B">
      <w:pPr>
        <w:rPr>
          <w:rStyle w:val="StyleUnderline"/>
        </w:rPr>
      </w:pPr>
      <w:r w:rsidRPr="00BC1953">
        <w:rPr>
          <w:rStyle w:val="StyleUnderline"/>
        </w:rPr>
        <w:t xml:space="preserve">1NC: T-ECPA, T-Curtail/Inherency, Free Software K, Terror DA, Encryption </w:t>
      </w:r>
      <w:r w:rsidR="00800FEA">
        <w:rPr>
          <w:rStyle w:val="StyleUnderline"/>
        </w:rPr>
        <w:t xml:space="preserve">Turn </w:t>
      </w:r>
      <w:r w:rsidRPr="00BC1953">
        <w:rPr>
          <w:rStyle w:val="StyleUnderline"/>
        </w:rPr>
        <w:t>on Case</w:t>
      </w:r>
    </w:p>
    <w:p w:rsidR="00266C9B" w:rsidRPr="00BC1953" w:rsidRDefault="00266C9B" w:rsidP="00266C9B">
      <w:pPr>
        <w:rPr>
          <w:rStyle w:val="StyleUnderline"/>
        </w:rPr>
      </w:pPr>
      <w:r w:rsidRPr="00BC1953">
        <w:rPr>
          <w:rStyle w:val="StyleUnderline"/>
        </w:rPr>
        <w:t>2NC: Free Software K, Encryption Turn, Case, 1NR: T-Curtail/Inherency</w:t>
      </w:r>
    </w:p>
    <w:p w:rsidR="00266C9B" w:rsidRPr="00BC1953" w:rsidRDefault="00266C9B" w:rsidP="00266C9B">
      <w:pPr>
        <w:rPr>
          <w:rStyle w:val="StyleUnderline"/>
        </w:rPr>
      </w:pPr>
      <w:r w:rsidRPr="00BC1953">
        <w:rPr>
          <w:rStyle w:val="StyleUnderline"/>
        </w:rPr>
        <w:t>2NR: Free Software, Encryption</w:t>
      </w:r>
      <w:r w:rsidR="00800FEA">
        <w:rPr>
          <w:rStyle w:val="StyleUnderline"/>
        </w:rPr>
        <w:t xml:space="preserve"> Turn</w:t>
      </w:r>
      <w:r w:rsidRPr="00BC1953">
        <w:rPr>
          <w:rStyle w:val="StyleUnderline"/>
        </w:rPr>
        <w:t>, T-Curtail as Case Take-Out</w:t>
      </w:r>
    </w:p>
    <w:p w:rsidR="00266C9B" w:rsidRPr="00BC1953" w:rsidRDefault="00266C9B" w:rsidP="00266C9B">
      <w:pPr>
        <w:rPr>
          <w:rStyle w:val="StyleUnderline"/>
        </w:rPr>
      </w:pPr>
    </w:p>
    <w:p w:rsidR="00266C9B" w:rsidRDefault="00266C9B" w:rsidP="00266C9B">
      <w:r>
        <w:t>Tripp: New Advantage CP, Referendum, Terror DA</w:t>
      </w:r>
    </w:p>
    <w:p w:rsidR="00266C9B" w:rsidRPr="005A15BC" w:rsidRDefault="00266C9B" w:rsidP="00266C9B">
      <w:r>
        <w:t>Myles: Nullification</w:t>
      </w:r>
    </w:p>
    <w:p w:rsidR="00266C9B" w:rsidRDefault="00266C9B" w:rsidP="00266C9B">
      <w:pPr>
        <w:pStyle w:val="Heading3"/>
      </w:pPr>
      <w:r>
        <w:t>Calhoun</w:t>
      </w:r>
    </w:p>
    <w:p w:rsidR="00266C9B" w:rsidRDefault="00266C9B" w:rsidP="00266C9B">
      <w:pPr>
        <w:pStyle w:val="Heading4"/>
      </w:pPr>
      <w:r>
        <w:t>Calhoun High School</w:t>
      </w:r>
      <w:r>
        <w:tab/>
        <w:t>GA/US</w:t>
      </w:r>
      <w:r>
        <w:tab/>
        <w:t>Bearden &amp; Ku</w:t>
      </w:r>
      <w:r>
        <w:tab/>
        <w:t>Calhoun BK</w:t>
      </w:r>
      <w:r>
        <w:tab/>
        <w:t>WL</w:t>
      </w:r>
    </w:p>
    <w:p w:rsidR="00266C9B" w:rsidRDefault="00266C9B" w:rsidP="00266C9B">
      <w:r>
        <w:t>1984</w:t>
      </w:r>
    </w:p>
    <w:p w:rsidR="00266C9B" w:rsidRPr="00D62B92" w:rsidRDefault="00266C9B" w:rsidP="00266C9B">
      <w:pPr>
        <w:rPr>
          <w:rStyle w:val="StyleUnderline"/>
        </w:rPr>
      </w:pPr>
      <w:r w:rsidRPr="00D62B92">
        <w:rPr>
          <w:rStyle w:val="StyleUnderline"/>
        </w:rPr>
        <w:t>1NC: Topicality (Not Framework)</w:t>
      </w:r>
      <w:r>
        <w:rPr>
          <w:rStyle w:val="StyleUnderline"/>
        </w:rPr>
        <w:t xml:space="preserve"> (Limits)</w:t>
      </w:r>
      <w:r w:rsidRPr="00D62B92">
        <w:rPr>
          <w:rStyle w:val="StyleUnderline"/>
        </w:rPr>
        <w:t xml:space="preserve">, iPhone DA, </w:t>
      </w:r>
      <w:r w:rsidR="00C14A15">
        <w:rPr>
          <w:rStyle w:val="StyleUnderline"/>
        </w:rPr>
        <w:t xml:space="preserve">Surveillance </w:t>
      </w:r>
      <w:r w:rsidRPr="00D62B92">
        <w:rPr>
          <w:rStyle w:val="StyleUnderline"/>
        </w:rPr>
        <w:t xml:space="preserve">DA, Case, Case </w:t>
      </w:r>
      <w:proofErr w:type="spellStart"/>
      <w:r w:rsidRPr="00D62B92">
        <w:rPr>
          <w:rStyle w:val="StyleUnderline"/>
        </w:rPr>
        <w:t>de</w:t>
      </w:r>
      <w:proofErr w:type="spellEnd"/>
      <w:r w:rsidRPr="00D62B92">
        <w:rPr>
          <w:rStyle w:val="StyleUnderline"/>
        </w:rPr>
        <w:t xml:space="preserve"> to Tyranny/Privacy</w:t>
      </w:r>
    </w:p>
    <w:p w:rsidR="00266C9B" w:rsidRDefault="00266C9B" w:rsidP="00266C9B">
      <w:r>
        <w:t>Block split has to be determined by their response to T</w:t>
      </w:r>
    </w:p>
    <w:p w:rsidR="00266C9B" w:rsidRDefault="00266C9B" w:rsidP="00266C9B">
      <w:r>
        <w:t>T must be in the block</w:t>
      </w:r>
    </w:p>
    <w:p w:rsidR="00266C9B" w:rsidRDefault="00266C9B" w:rsidP="00266C9B"/>
    <w:p w:rsidR="00266C9B" w:rsidRDefault="00266C9B" w:rsidP="00266C9B">
      <w:r>
        <w:t xml:space="preserve">Prep the mass surveillance good – minimizes discretion and results in </w:t>
      </w:r>
      <w:proofErr w:type="spellStart"/>
      <w:r>
        <w:t>overciminalization</w:t>
      </w:r>
      <w:proofErr w:type="spellEnd"/>
    </w:p>
    <w:p w:rsidR="00266C9B" w:rsidRDefault="00266C9B" w:rsidP="00266C9B"/>
    <w:p w:rsidR="00266C9B" w:rsidRDefault="00266C9B" w:rsidP="00266C9B">
      <w:r>
        <w:t>Drone Fiction</w:t>
      </w:r>
    </w:p>
    <w:p w:rsidR="00266C9B" w:rsidRPr="00800FEA" w:rsidRDefault="00266C9B" w:rsidP="00800FEA">
      <w:r w:rsidRPr="00800FEA">
        <w:t>Must ask will you defend the plan text.</w:t>
      </w:r>
    </w:p>
    <w:p w:rsidR="00266C9B" w:rsidRDefault="00266C9B" w:rsidP="00266C9B"/>
    <w:p w:rsidR="00266C9B" w:rsidRPr="00D62B92" w:rsidRDefault="00266C9B" w:rsidP="00266C9B">
      <w:pPr>
        <w:rPr>
          <w:rStyle w:val="StyleUnderline"/>
        </w:rPr>
      </w:pPr>
      <w:r w:rsidRPr="00D62B92">
        <w:rPr>
          <w:rStyle w:val="StyleUnderline"/>
        </w:rPr>
        <w:t>1NC: Minutemen DA, PIC</w:t>
      </w:r>
      <w:r w:rsidR="00800FEA">
        <w:rPr>
          <w:rStyle w:val="StyleUnderline"/>
        </w:rPr>
        <w:t xml:space="preserve"> 1</w:t>
      </w:r>
      <w:r w:rsidRPr="00D62B92">
        <w:rPr>
          <w:rStyle w:val="StyleUnderline"/>
        </w:rPr>
        <w:t>, T-In</w:t>
      </w:r>
      <w:r w:rsidR="00800FEA">
        <w:rPr>
          <w:rStyle w:val="StyleUnderline"/>
        </w:rPr>
        <w:t>telligence Gathering, Terror DA</w:t>
      </w:r>
      <w:r w:rsidRPr="00D62B92">
        <w:rPr>
          <w:rStyle w:val="StyleUnderline"/>
        </w:rPr>
        <w:t>, PIC</w:t>
      </w:r>
      <w:r w:rsidR="00800FEA">
        <w:rPr>
          <w:rStyle w:val="StyleUnderline"/>
        </w:rPr>
        <w:t xml:space="preserve"> 2</w:t>
      </w:r>
    </w:p>
    <w:p w:rsidR="00266C9B" w:rsidRPr="00D62B92" w:rsidRDefault="00266C9B" w:rsidP="00266C9B">
      <w:pPr>
        <w:rPr>
          <w:rStyle w:val="StyleUnderline"/>
        </w:rPr>
      </w:pPr>
      <w:r w:rsidRPr="00D62B92">
        <w:rPr>
          <w:rStyle w:val="StyleUnderline"/>
        </w:rPr>
        <w:t>2NR: T-Intelligence Gathering, Minutemen DA, Case, 1NR: PIC</w:t>
      </w:r>
      <w:r w:rsidR="00800FEA">
        <w:rPr>
          <w:rStyle w:val="StyleUnderline"/>
        </w:rPr>
        <w:t xml:space="preserve"> 2</w:t>
      </w:r>
    </w:p>
    <w:p w:rsidR="00266C9B" w:rsidRPr="00D62B92" w:rsidRDefault="00266C9B" w:rsidP="00266C9B">
      <w:pPr>
        <w:rPr>
          <w:rStyle w:val="StyleUnderline"/>
        </w:rPr>
      </w:pPr>
      <w:r w:rsidRPr="00D62B92">
        <w:rPr>
          <w:rStyle w:val="StyleUnderline"/>
        </w:rPr>
        <w:t>2NR: PIC</w:t>
      </w:r>
      <w:r w:rsidR="00800FEA">
        <w:rPr>
          <w:rStyle w:val="StyleUnderline"/>
        </w:rPr>
        <w:t xml:space="preserve"> 2</w:t>
      </w:r>
    </w:p>
    <w:p w:rsidR="00266C9B" w:rsidRPr="00234D92" w:rsidRDefault="00266C9B" w:rsidP="00266C9B"/>
    <w:p w:rsidR="00266C9B" w:rsidRDefault="00266C9B" w:rsidP="00266C9B">
      <w:pPr>
        <w:pStyle w:val="Heading4"/>
      </w:pPr>
      <w:r>
        <w:t>Other Teams/Affs</w:t>
      </w:r>
    </w:p>
    <w:p w:rsidR="00266C9B" w:rsidRDefault="00266C9B" w:rsidP="00266C9B">
      <w:r>
        <w:t xml:space="preserve">Thus Chaney and I advocate the end of surveillance of the queer body and an adoption of convivial assemblage. </w:t>
      </w:r>
    </w:p>
    <w:p w:rsidR="00266C9B" w:rsidRDefault="00266C9B" w:rsidP="00266C9B">
      <w:r>
        <w:t xml:space="preserve">Partly </w:t>
      </w:r>
      <w:proofErr w:type="spellStart"/>
      <w:r>
        <w:t>Puar</w:t>
      </w:r>
      <w:proofErr w:type="spellEnd"/>
      <w:r>
        <w:t xml:space="preserve"> — Violent systems of technological surveillance create an “acceptable” body that increases self-surveillance and anti-queerness. Fluidity is key to understanding all identities. Impact </w:t>
      </w:r>
      <w:proofErr w:type="spellStart"/>
      <w:r>
        <w:t>calc</w:t>
      </w:r>
      <w:proofErr w:type="spellEnd"/>
      <w:r>
        <w:t xml:space="preserve"> should begin with </w:t>
      </w:r>
      <w:proofErr w:type="spellStart"/>
      <w:r>
        <w:t>necro</w:t>
      </w:r>
      <w:proofErr w:type="spellEnd"/>
      <w:r>
        <w:t>-politics.</w:t>
      </w:r>
    </w:p>
    <w:p w:rsidR="00266C9B" w:rsidRDefault="00266C9B" w:rsidP="00266C9B"/>
    <w:p w:rsidR="00266C9B" w:rsidRDefault="00266C9B" w:rsidP="00266C9B">
      <w:r>
        <w:t xml:space="preserve">1NC: Topicality (Not Framework), Critique </w:t>
      </w:r>
      <w:r w:rsidR="00800FEA">
        <w:t>1</w:t>
      </w:r>
      <w:r>
        <w:t>, PIC</w:t>
      </w:r>
      <w:r w:rsidR="00800FEA">
        <w:t xml:space="preserve"> 1</w:t>
      </w:r>
    </w:p>
    <w:p w:rsidR="00266C9B" w:rsidRDefault="00266C9B" w:rsidP="00266C9B">
      <w:r>
        <w:t>2NC: T, 1NR: K</w:t>
      </w:r>
    </w:p>
    <w:p w:rsidR="00266C9B" w:rsidRDefault="00266C9B" w:rsidP="00266C9B">
      <w:r>
        <w:t>2NR: T</w:t>
      </w:r>
    </w:p>
    <w:p w:rsidR="00266C9B" w:rsidRDefault="00266C9B" w:rsidP="00266C9B"/>
    <w:p w:rsidR="00266C9B" w:rsidRPr="00A11B76" w:rsidRDefault="00266C9B" w:rsidP="00266C9B">
      <w:pPr>
        <w:rPr>
          <w:rStyle w:val="StyleUnderline"/>
        </w:rPr>
      </w:pPr>
      <w:r w:rsidRPr="00A11B76">
        <w:rPr>
          <w:rStyle w:val="StyleUnderline"/>
        </w:rPr>
        <w:t>Orwell/Big Brother</w:t>
      </w:r>
    </w:p>
    <w:p w:rsidR="00266C9B" w:rsidRDefault="00266C9B" w:rsidP="00266C9B">
      <w:r>
        <w:t>No Plan</w:t>
      </w:r>
    </w:p>
    <w:p w:rsidR="00266C9B" w:rsidRDefault="00266C9B" w:rsidP="00266C9B">
      <w:r>
        <w:t xml:space="preserve">Contention 1 — Orwell’s critical dystopian fiction frames the core of surveillance and creates space to generate critical assessment through counter-narrative of informed skepticism. </w:t>
      </w:r>
    </w:p>
    <w:p w:rsidR="00266C9B" w:rsidRDefault="00266C9B" w:rsidP="00266C9B">
      <w:r>
        <w:t>Contention 2 — Language shapes reality. Government language sustains white supremacy and racism. Combining fiction with historical narrative is key to opening space for investigating the politics of cruelty and fear.</w:t>
      </w:r>
    </w:p>
    <w:p w:rsidR="00266C9B" w:rsidRDefault="00266C9B" w:rsidP="00266C9B"/>
    <w:p w:rsidR="00266C9B" w:rsidRDefault="00266C9B" w:rsidP="00266C9B">
      <w:r>
        <w:t xml:space="preserve">1NC: Orwell Narrative Counter-Advocacy (Read part of </w:t>
      </w:r>
      <w:r>
        <w:rPr>
          <w:i/>
        </w:rPr>
        <w:t>The Trial</w:t>
      </w:r>
      <w:r>
        <w:t xml:space="preserve"> in 1NC – must read 2NC card), Topicality (Not Framework), K</w:t>
      </w:r>
    </w:p>
    <w:p w:rsidR="00266C9B" w:rsidRDefault="00266C9B" w:rsidP="00266C9B">
      <w:r>
        <w:t>2NC: T, Perm on Counter-Advocacy, 1NR: K</w:t>
      </w:r>
      <w:r>
        <w:br/>
        <w:t>2NR: T</w:t>
      </w:r>
    </w:p>
    <w:p w:rsidR="00266C9B" w:rsidRDefault="00266C9B" w:rsidP="00266C9B"/>
    <w:p w:rsidR="00266C9B" w:rsidRDefault="00266C9B" w:rsidP="00266C9B">
      <w:r>
        <w:t>1NC: Topicality (Not Framework), K, PIC, CP</w:t>
      </w:r>
    </w:p>
    <w:p w:rsidR="00266C9B" w:rsidRDefault="00266C9B" w:rsidP="00266C9B">
      <w:r>
        <w:t>2NC: T, 1NR: PIC</w:t>
      </w:r>
    </w:p>
    <w:p w:rsidR="00266C9B" w:rsidRDefault="00266C9B" w:rsidP="00266C9B">
      <w:r>
        <w:t>2NC: K, 1NR: T</w:t>
      </w:r>
    </w:p>
    <w:p w:rsidR="00266C9B" w:rsidRDefault="00266C9B" w:rsidP="00266C9B">
      <w:pPr>
        <w:tabs>
          <w:tab w:val="left" w:pos="10530"/>
        </w:tabs>
      </w:pPr>
      <w:r>
        <w:t>2NR: T</w:t>
      </w:r>
      <w:r>
        <w:tab/>
      </w:r>
    </w:p>
    <w:p w:rsidR="00266C9B" w:rsidRDefault="00266C9B" w:rsidP="00266C9B"/>
    <w:p w:rsidR="00266C9B" w:rsidRPr="00A11B76" w:rsidRDefault="00266C9B" w:rsidP="00266C9B">
      <w:pPr>
        <w:rPr>
          <w:rStyle w:val="StyleUnderline"/>
        </w:rPr>
      </w:pPr>
      <w:r w:rsidRPr="00A11B76">
        <w:rPr>
          <w:rStyle w:val="StyleUnderline"/>
        </w:rPr>
        <w:t>Drone Fiction</w:t>
      </w:r>
    </w:p>
    <w:p w:rsidR="00266C9B" w:rsidRDefault="00266C9B" w:rsidP="00266C9B">
      <w:r>
        <w:t>The United States Federal Government should curtail its use of Drones at the United States-Mexico Border.</w:t>
      </w:r>
    </w:p>
    <w:p w:rsidR="00266C9B" w:rsidRDefault="00266C9B" w:rsidP="00266C9B"/>
    <w:p w:rsidR="00266C9B" w:rsidRDefault="00266C9B" w:rsidP="00266C9B">
      <w:r>
        <w:t>Will you defend the plan text? (They said yes before)</w:t>
      </w:r>
    </w:p>
    <w:p w:rsidR="00266C9B" w:rsidRDefault="00266C9B" w:rsidP="00266C9B"/>
    <w:p w:rsidR="00266C9B" w:rsidRDefault="00266C9B" w:rsidP="00266C9B">
      <w:r>
        <w:t xml:space="preserve">1NC: Drone Exceptionalism DA, PIC, T-US Persons, </w:t>
      </w:r>
    </w:p>
    <w:p w:rsidR="00800FEA" w:rsidRDefault="00800FEA" w:rsidP="00266C9B"/>
    <w:p w:rsidR="00266C9B" w:rsidRDefault="00266C9B" w:rsidP="00266C9B">
      <w:r>
        <w:t>Read this on Case or DA:</w:t>
      </w:r>
    </w:p>
    <w:p w:rsidR="00266C9B" w:rsidRDefault="00266C9B" w:rsidP="00266C9B">
      <w:r>
        <w:t xml:space="preserve">Humming and droning, </w:t>
      </w:r>
    </w:p>
    <w:p w:rsidR="00266C9B" w:rsidRDefault="00266C9B" w:rsidP="00266C9B">
      <w:r>
        <w:t xml:space="preserve">The steel bird </w:t>
      </w:r>
      <w:proofErr w:type="gramStart"/>
      <w:r>
        <w:t>flies</w:t>
      </w:r>
      <w:proofErr w:type="gramEnd"/>
      <w:r>
        <w:t xml:space="preserve"> unseen</w:t>
      </w:r>
    </w:p>
    <w:p w:rsidR="00266C9B" w:rsidRDefault="00266C9B" w:rsidP="00266C9B">
      <w:r>
        <w:t>over skies of misery.</w:t>
      </w:r>
    </w:p>
    <w:p w:rsidR="00266C9B" w:rsidRDefault="00266C9B" w:rsidP="00266C9B">
      <w:r>
        <w:t xml:space="preserve">Silent as destiny, </w:t>
      </w:r>
    </w:p>
    <w:p w:rsidR="00266C9B" w:rsidRDefault="00266C9B" w:rsidP="00266C9B">
      <w:r>
        <w:t xml:space="preserve">unfeeling as a dagger in the assassin's hand, </w:t>
      </w:r>
    </w:p>
    <w:p w:rsidR="00266C9B" w:rsidRDefault="00266C9B" w:rsidP="00266C9B">
      <w:r>
        <w:t>the steel bird drops his cargo of death</w:t>
      </w:r>
    </w:p>
    <w:p w:rsidR="00266C9B" w:rsidRDefault="00266C9B" w:rsidP="00266C9B">
      <w:r>
        <w:t>over lands of misery.</w:t>
      </w:r>
    </w:p>
    <w:p w:rsidR="00266C9B" w:rsidRDefault="00266C9B" w:rsidP="00266C9B">
      <w:r>
        <w:t>Then flies back home.</w:t>
      </w:r>
    </w:p>
    <w:p w:rsidR="00266C9B" w:rsidRDefault="00266C9B" w:rsidP="00266C9B">
      <w:r>
        <w:t>No names, no places, no dreams, no guilt</w:t>
      </w:r>
    </w:p>
    <w:p w:rsidR="00266C9B" w:rsidRDefault="00266C9B" w:rsidP="00266C9B">
      <w:r>
        <w:t>Ever bothers the steel bird.</w:t>
      </w:r>
    </w:p>
    <w:p w:rsidR="00266C9B" w:rsidRDefault="00266C9B" w:rsidP="00266C9B">
      <w:r>
        <w:t xml:space="preserve">It was a game, </w:t>
      </w:r>
    </w:p>
    <w:p w:rsidR="00266C9B" w:rsidRDefault="00266C9B" w:rsidP="00266C9B">
      <w:r>
        <w:t xml:space="preserve">It was for real, </w:t>
      </w:r>
    </w:p>
    <w:p w:rsidR="00266C9B" w:rsidRDefault="00266C9B" w:rsidP="00266C9B">
      <w:r>
        <w:t xml:space="preserve">And now back home, </w:t>
      </w:r>
    </w:p>
    <w:p w:rsidR="00266C9B" w:rsidRDefault="00266C9B" w:rsidP="00266C9B">
      <w:r>
        <w:t xml:space="preserve">No one to blame. </w:t>
      </w:r>
    </w:p>
    <w:p w:rsidR="00266C9B" w:rsidRDefault="00266C9B" w:rsidP="00266C9B">
      <w:proofErr w:type="spellStart"/>
      <w:r>
        <w:t>Cite</w:t>
      </w:r>
      <w:proofErr w:type="spellEnd"/>
      <w:r>
        <w:t>: http://www.poemhunter.com/poem/drone-4/</w:t>
      </w:r>
    </w:p>
    <w:p w:rsidR="00266C9B" w:rsidRDefault="00266C9B" w:rsidP="00266C9B"/>
    <w:p w:rsidR="00266C9B" w:rsidRDefault="00266C9B" w:rsidP="00266C9B">
      <w:r>
        <w:t>Possible 2NC: Terror DA, Case, 1NR PIC, DA</w:t>
      </w:r>
    </w:p>
    <w:p w:rsidR="00266C9B" w:rsidRDefault="00266C9B" w:rsidP="00266C9B"/>
    <w:p w:rsidR="00266C9B" w:rsidRPr="00A11B76" w:rsidRDefault="00266C9B" w:rsidP="00266C9B">
      <w:pPr>
        <w:rPr>
          <w:rStyle w:val="StyleUnderline"/>
        </w:rPr>
      </w:pPr>
      <w:r w:rsidRPr="00A11B76">
        <w:rPr>
          <w:rStyle w:val="StyleUnderline"/>
        </w:rPr>
        <w:t>Encryption</w:t>
      </w:r>
    </w:p>
    <w:p w:rsidR="00266C9B" w:rsidRDefault="00266C9B" w:rsidP="00266C9B">
      <w:r>
        <w:t>The United States federal government should substantially curtail its use of backdoor encryption standards and metadata collection programs.</w:t>
      </w:r>
    </w:p>
    <w:p w:rsidR="00266C9B" w:rsidRDefault="00266C9B" w:rsidP="00266C9B">
      <w:proofErr w:type="spellStart"/>
      <w:r>
        <w:t>Cyberterror</w:t>
      </w:r>
      <w:proofErr w:type="spellEnd"/>
      <w:r>
        <w:t xml:space="preserve"> (Backdoors), Internet Freedom/Cloud Computing</w:t>
      </w:r>
    </w:p>
    <w:p w:rsidR="00266C9B" w:rsidRDefault="00266C9B" w:rsidP="00266C9B"/>
    <w:p w:rsidR="00266C9B" w:rsidRDefault="00266C9B" w:rsidP="00266C9B">
      <w:r>
        <w:t xml:space="preserve">1NC: Encryption PIC (The United States federal government should substantially curtail its metadata collection programs.), Terror DA w/ Encryption Link, Free Software K, </w:t>
      </w:r>
    </w:p>
    <w:p w:rsidR="00266C9B" w:rsidRDefault="00266C9B" w:rsidP="00266C9B">
      <w:r>
        <w:t>2NC: Free Software K, Encryption Advantage, PIC or Metadata Advantage, 1NR: Terror DA,</w:t>
      </w:r>
    </w:p>
    <w:p w:rsidR="00266C9B" w:rsidRDefault="00266C9B" w:rsidP="00266C9B">
      <w:r>
        <w:t>2NR: K, Case</w:t>
      </w:r>
    </w:p>
    <w:p w:rsidR="00266C9B" w:rsidRPr="0059247E" w:rsidRDefault="00266C9B" w:rsidP="00266C9B"/>
    <w:p w:rsidR="00266C9B" w:rsidRDefault="00266C9B" w:rsidP="00266C9B">
      <w:pPr>
        <w:pStyle w:val="Heading3"/>
      </w:pPr>
      <w:r>
        <w:t>Columbus</w:t>
      </w:r>
    </w:p>
    <w:p w:rsidR="00266C9B" w:rsidRDefault="00266C9B" w:rsidP="00266C9B">
      <w:pPr>
        <w:pStyle w:val="Heading4"/>
      </w:pPr>
      <w:r>
        <w:t>Columbus High School</w:t>
      </w:r>
      <w:r>
        <w:tab/>
        <w:t>GA/US</w:t>
      </w:r>
      <w:r>
        <w:tab/>
        <w:t>Evans &amp; Hines</w:t>
      </w:r>
      <w:r>
        <w:tab/>
        <w:t>Columbus EH</w:t>
      </w:r>
      <w:r>
        <w:tab/>
        <w:t>WL</w:t>
      </w:r>
    </w:p>
    <w:p w:rsidR="00266C9B" w:rsidRDefault="00266C9B" w:rsidP="00266C9B">
      <w:r>
        <w:t>Weather Satellites</w:t>
      </w:r>
    </w:p>
    <w:p w:rsidR="00266C9B" w:rsidRDefault="00266C9B" w:rsidP="00266C9B"/>
    <w:p w:rsidR="00266C9B" w:rsidRPr="0033542F" w:rsidRDefault="00266C9B" w:rsidP="00266C9B">
      <w:pPr>
        <w:rPr>
          <w:rStyle w:val="StyleUnderline"/>
        </w:rPr>
      </w:pPr>
      <w:r w:rsidRPr="0033542F">
        <w:rPr>
          <w:rStyle w:val="StyleUnderline"/>
        </w:rPr>
        <w:t>1NC: NOAA DA, T-Intelligence Gathering, Terror DA (Very Short – to get them to read card that they aren’t for stopping terror), Data PIC as DA</w:t>
      </w:r>
    </w:p>
    <w:p w:rsidR="00266C9B" w:rsidRPr="0033542F" w:rsidRDefault="00266C9B" w:rsidP="00266C9B">
      <w:pPr>
        <w:rPr>
          <w:rStyle w:val="StyleUnderline"/>
        </w:rPr>
      </w:pPr>
      <w:r w:rsidRPr="0033542F">
        <w:rPr>
          <w:rStyle w:val="StyleUnderline"/>
        </w:rPr>
        <w:t>2NC: T-Intelligence Gathering, 1NR: NOAA or Data PIC</w:t>
      </w:r>
    </w:p>
    <w:p w:rsidR="00266C9B" w:rsidRPr="0033542F" w:rsidRDefault="00266C9B" w:rsidP="00266C9B">
      <w:pPr>
        <w:rPr>
          <w:rStyle w:val="StyleUnderline"/>
        </w:rPr>
      </w:pPr>
      <w:r w:rsidRPr="0033542F">
        <w:rPr>
          <w:rStyle w:val="StyleUnderline"/>
        </w:rPr>
        <w:t>2NR: T-Intelligence Gathering</w:t>
      </w:r>
    </w:p>
    <w:p w:rsidR="00266C9B" w:rsidRDefault="00266C9B" w:rsidP="00266C9B"/>
    <w:p w:rsidR="00266C9B" w:rsidRDefault="00266C9B" w:rsidP="00266C9B">
      <w:proofErr w:type="spellStart"/>
      <w:r>
        <w:t>Biopower</w:t>
      </w:r>
      <w:proofErr w:type="spellEnd"/>
    </w:p>
    <w:p w:rsidR="00266C9B" w:rsidRDefault="00266C9B" w:rsidP="00266C9B">
      <w:r>
        <w:t>Plan: The United States Federal Government should curtail its domestic data surveillance.</w:t>
      </w:r>
    </w:p>
    <w:p w:rsidR="00266C9B" w:rsidRDefault="00266C9B" w:rsidP="00266C9B">
      <w:r>
        <w:t>OR</w:t>
      </w:r>
    </w:p>
    <w:p w:rsidR="00266C9B" w:rsidRDefault="00266C9B" w:rsidP="00266C9B">
      <w:r>
        <w:t>We affirm criticism of bio-political power and surveillance structures which create docile bodies and prejudice. We do this by rejecting and deconstructing the risk-management logic of current governmentality so legislation may combat systems of oppression integrated in bio-power.</w:t>
      </w:r>
    </w:p>
    <w:p w:rsidR="00266C9B" w:rsidRDefault="00266C9B" w:rsidP="00266C9B">
      <w:r>
        <w:t xml:space="preserve">Big Data (Global extinction), </w:t>
      </w:r>
      <w:proofErr w:type="spellStart"/>
      <w:r>
        <w:t>Islamoprejudice</w:t>
      </w:r>
      <w:proofErr w:type="spellEnd"/>
      <w:r>
        <w:t xml:space="preserve"> (genocide)</w:t>
      </w:r>
    </w:p>
    <w:p w:rsidR="00266C9B" w:rsidRDefault="00266C9B" w:rsidP="00266C9B"/>
    <w:p w:rsidR="00266C9B" w:rsidRDefault="00266C9B" w:rsidP="00266C9B">
      <w:r>
        <w:t>1NC: PIC, Legalism Critique, PIC</w:t>
      </w:r>
      <w:r w:rsidR="00800FEA">
        <w:t xml:space="preserve"> 2</w:t>
      </w:r>
      <w:r>
        <w:t>, Over criminalization DA, Data PIC as a DA</w:t>
      </w:r>
    </w:p>
    <w:p w:rsidR="00266C9B" w:rsidRDefault="00266C9B" w:rsidP="00266C9B">
      <w:r>
        <w:t xml:space="preserve">2NC: PIC, </w:t>
      </w:r>
      <w:proofErr w:type="spellStart"/>
      <w:r>
        <w:t>Overciminalization</w:t>
      </w:r>
      <w:proofErr w:type="spellEnd"/>
      <w:r>
        <w:t xml:space="preserve"> DA, Case, 1NR: PIC</w:t>
      </w:r>
      <w:r w:rsidR="00800FEA">
        <w:t xml:space="preserve"> 2</w:t>
      </w:r>
    </w:p>
    <w:p w:rsidR="00266C9B" w:rsidRDefault="00266C9B" w:rsidP="00266C9B">
      <w:r>
        <w:t>2NR: PIC</w:t>
      </w:r>
    </w:p>
    <w:p w:rsidR="00266C9B" w:rsidRDefault="00266C9B" w:rsidP="00266C9B"/>
    <w:p w:rsidR="00800FEA" w:rsidRDefault="00266C9B" w:rsidP="00266C9B">
      <w:r>
        <w:t xml:space="preserve">1NC: T-Not Framework, PIC, </w:t>
      </w:r>
      <w:r w:rsidR="00800FEA">
        <w:t>Critique 1</w:t>
      </w:r>
    </w:p>
    <w:p w:rsidR="00266C9B" w:rsidRDefault="00266C9B" w:rsidP="00266C9B">
      <w:r>
        <w:t xml:space="preserve">2NC: T, 1NR: PIC or </w:t>
      </w:r>
      <w:r w:rsidR="00800FEA">
        <w:t>Critique</w:t>
      </w:r>
    </w:p>
    <w:p w:rsidR="00266C9B" w:rsidRDefault="00266C9B" w:rsidP="00266C9B">
      <w:r>
        <w:t>2NR: T</w:t>
      </w:r>
    </w:p>
    <w:p w:rsidR="00266C9B" w:rsidRDefault="00266C9B" w:rsidP="00266C9B"/>
    <w:p w:rsidR="00266C9B" w:rsidRDefault="00266C9B" w:rsidP="00266C9B">
      <w:pPr>
        <w:pStyle w:val="Heading3"/>
      </w:pPr>
      <w:r>
        <w:t>Grady</w:t>
      </w:r>
    </w:p>
    <w:p w:rsidR="00266C9B" w:rsidRDefault="00266C9B" w:rsidP="00266C9B">
      <w:pPr>
        <w:pStyle w:val="Heading4"/>
      </w:pPr>
      <w:r>
        <w:t>Henry W. Grady</w:t>
      </w:r>
      <w:r>
        <w:tab/>
        <w:t>GA/US</w:t>
      </w:r>
      <w:r>
        <w:tab/>
        <w:t>Watson &amp; Navarrete</w:t>
      </w:r>
      <w:r>
        <w:tab/>
        <w:t>Henry W. Grady WN</w:t>
      </w:r>
      <w:r>
        <w:tab/>
        <w:t>WL</w:t>
      </w:r>
    </w:p>
    <w:p w:rsidR="00266C9B" w:rsidRDefault="00266C9B" w:rsidP="00266C9B">
      <w:r>
        <w:t>Only wiki info</w:t>
      </w:r>
    </w:p>
    <w:p w:rsidR="00266C9B" w:rsidRDefault="00266C9B" w:rsidP="00266C9B">
      <w:r>
        <w:t>Drones</w:t>
      </w:r>
    </w:p>
    <w:p w:rsidR="00266C9B" w:rsidRDefault="00266C9B" w:rsidP="00266C9B">
      <w:r>
        <w:t xml:space="preserve">Plan: The United States federal government should transfer all of its domestic Unmanned Aerial Vehicle surveillance authority to the relevant 50 states.  </w:t>
      </w:r>
    </w:p>
    <w:p w:rsidR="00266C9B" w:rsidRDefault="00266C9B" w:rsidP="00266C9B">
      <w:r>
        <w:t>Advantages: Ag, Federalism</w:t>
      </w:r>
    </w:p>
    <w:p w:rsidR="00266C9B" w:rsidRDefault="00266C9B" w:rsidP="00266C9B"/>
    <w:p w:rsidR="00266C9B" w:rsidRPr="0033542F" w:rsidRDefault="00266C9B" w:rsidP="00266C9B">
      <w:pPr>
        <w:rPr>
          <w:rStyle w:val="StyleUnderline"/>
        </w:rPr>
      </w:pPr>
      <w:r w:rsidRPr="0033542F">
        <w:rPr>
          <w:rStyle w:val="StyleUnderline"/>
        </w:rPr>
        <w:t>1NC: T-Curtail, Federal Baseline + Federalism CP, Drone Exceptionalism K, Presidential War Powers DA</w:t>
      </w:r>
    </w:p>
    <w:p w:rsidR="00266C9B" w:rsidRPr="0033542F" w:rsidRDefault="00266C9B" w:rsidP="00266C9B">
      <w:pPr>
        <w:rPr>
          <w:rStyle w:val="StyleUnderline"/>
        </w:rPr>
      </w:pPr>
      <w:r w:rsidRPr="0033542F">
        <w:rPr>
          <w:rStyle w:val="StyleUnderline"/>
        </w:rPr>
        <w:t xml:space="preserve">2NC: CP, T-Curtail, 1NR: Case (Make sure CP still has net benefit </w:t>
      </w:r>
      <w:proofErr w:type="spellStart"/>
      <w:r w:rsidRPr="0033542F">
        <w:rPr>
          <w:rStyle w:val="StyleUnderline"/>
        </w:rPr>
        <w:t>tho</w:t>
      </w:r>
      <w:proofErr w:type="spellEnd"/>
      <w:r w:rsidRPr="0033542F">
        <w:rPr>
          <w:rStyle w:val="StyleUnderline"/>
        </w:rPr>
        <w:t>)</w:t>
      </w:r>
    </w:p>
    <w:p w:rsidR="00266C9B" w:rsidRPr="0033542F" w:rsidRDefault="00266C9B" w:rsidP="00266C9B">
      <w:pPr>
        <w:rPr>
          <w:rStyle w:val="StyleUnderline"/>
        </w:rPr>
      </w:pPr>
      <w:r w:rsidRPr="0033542F">
        <w:rPr>
          <w:rStyle w:val="StyleUnderline"/>
        </w:rPr>
        <w:t>2NR: CP, Case</w:t>
      </w:r>
    </w:p>
    <w:p w:rsidR="00266C9B" w:rsidRDefault="00266C9B" w:rsidP="00266C9B"/>
    <w:p w:rsidR="00266C9B" w:rsidRDefault="00266C9B" w:rsidP="00266C9B">
      <w:r>
        <w:t>CPs + i/l turn case net ben</w:t>
      </w:r>
    </w:p>
    <w:p w:rsidR="00266C9B" w:rsidRDefault="00266C9B" w:rsidP="00266C9B"/>
    <w:p w:rsidR="00266C9B" w:rsidRDefault="00266C9B" w:rsidP="00266C9B">
      <w:r>
        <w:t>1NC:</w:t>
      </w:r>
    </w:p>
    <w:p w:rsidR="00266C9B" w:rsidRDefault="00266C9B" w:rsidP="00266C9B">
      <w:r>
        <w:t>Topicality “Curtail” — the plan ends federal regulations of surveillance, not federal surveillance</w:t>
      </w:r>
    </w:p>
    <w:p w:rsidR="00266C9B" w:rsidRDefault="00266C9B" w:rsidP="00266C9B">
      <w:r>
        <w:t xml:space="preserve">Drone Exceptionalism DA </w:t>
      </w:r>
    </w:p>
    <w:p w:rsidR="00266C9B" w:rsidRDefault="00266C9B" w:rsidP="00266C9B">
      <w:r>
        <w:t>Presidential War Powers DA</w:t>
      </w:r>
    </w:p>
    <w:p w:rsidR="00266C9B" w:rsidRDefault="00266C9B" w:rsidP="00266C9B">
      <w:r>
        <w:t>Federalism Amendment CP</w:t>
      </w:r>
    </w:p>
    <w:p w:rsidR="00266C9B" w:rsidRDefault="00266C9B" w:rsidP="00266C9B">
      <w:r>
        <w:t>Federal Baseline CP</w:t>
      </w:r>
    </w:p>
    <w:p w:rsidR="00266C9B" w:rsidRDefault="00266C9B" w:rsidP="00266C9B">
      <w:r>
        <w:t>Case —impact defense</w:t>
      </w:r>
    </w:p>
    <w:p w:rsidR="00266C9B" w:rsidRDefault="00266C9B" w:rsidP="00266C9B"/>
    <w:p w:rsidR="00266C9B" w:rsidRDefault="00266C9B" w:rsidP="00266C9B">
      <w:r>
        <w:t>2NC — Topicality, Federalism Amendment CP (extend or kick to use as defense), Case</w:t>
      </w:r>
    </w:p>
    <w:p w:rsidR="00266C9B" w:rsidRDefault="00266C9B" w:rsidP="00266C9B">
      <w:r>
        <w:t>1NR — Federal Baseline CP</w:t>
      </w:r>
    </w:p>
    <w:p w:rsidR="00266C9B" w:rsidRDefault="00266C9B" w:rsidP="00266C9B"/>
    <w:p w:rsidR="00266C9B" w:rsidRDefault="00266C9B" w:rsidP="00266C9B">
      <w:r>
        <w:t xml:space="preserve">Note: Don’t extend Ag alt causes, just </w:t>
      </w:r>
      <w:proofErr w:type="spellStart"/>
      <w:r>
        <w:t>squo</w:t>
      </w:r>
      <w:proofErr w:type="spellEnd"/>
      <w:r>
        <w:t xml:space="preserve"> solves</w:t>
      </w:r>
    </w:p>
    <w:p w:rsidR="00266C9B" w:rsidRDefault="00266C9B" w:rsidP="00266C9B"/>
    <w:p w:rsidR="00266C9B" w:rsidRDefault="00266C9B" w:rsidP="00266C9B">
      <w:r>
        <w:t>Old Negative Strategy:</w:t>
      </w:r>
    </w:p>
    <w:p w:rsidR="00266C9B" w:rsidRDefault="00266C9B" w:rsidP="00266C9B">
      <w:r>
        <w:t>1NC: PCLOB CP, Terror DA, PIC + Devolution CP, Extra-T</w:t>
      </w:r>
    </w:p>
    <w:p w:rsidR="00266C9B" w:rsidRDefault="00266C9B" w:rsidP="00266C9B">
      <w:r>
        <w:t>2NC: Terror DA, Case, 1NR: PIC+CP</w:t>
      </w:r>
    </w:p>
    <w:p w:rsidR="00266C9B" w:rsidRDefault="00266C9B" w:rsidP="00266C9B">
      <w:r>
        <w:t>2NR: PIC+CP</w:t>
      </w:r>
    </w:p>
    <w:p w:rsidR="00266C9B" w:rsidRDefault="00266C9B" w:rsidP="00266C9B"/>
    <w:p w:rsidR="00266C9B" w:rsidRDefault="00266C9B" w:rsidP="00266C9B">
      <w:r>
        <w:t>Nuclear Surveillance</w:t>
      </w:r>
    </w:p>
    <w:p w:rsidR="00266C9B" w:rsidRPr="006D744B" w:rsidRDefault="00266C9B" w:rsidP="00266C9B">
      <w:r>
        <w:t xml:space="preserve">T NF, Intel, </w:t>
      </w:r>
      <w:r w:rsidR="00192DB7">
        <w:t>Critique 1</w:t>
      </w:r>
      <w:r>
        <w:t xml:space="preserve">, </w:t>
      </w:r>
      <w:r w:rsidR="00192DB7">
        <w:t>Critique 2</w:t>
      </w:r>
    </w:p>
    <w:p w:rsidR="00266C9B" w:rsidRDefault="00266C9B" w:rsidP="00266C9B">
      <w:pPr>
        <w:pStyle w:val="Heading3"/>
      </w:pPr>
      <w:r>
        <w:t>Marist</w:t>
      </w:r>
    </w:p>
    <w:p w:rsidR="00266C9B" w:rsidRDefault="00266C9B" w:rsidP="00266C9B">
      <w:pPr>
        <w:pStyle w:val="Heading4"/>
      </w:pPr>
      <w:r>
        <w:t>Marist School</w:t>
      </w:r>
      <w:r>
        <w:tab/>
        <w:t>GA/US</w:t>
      </w:r>
      <w:r>
        <w:tab/>
        <w:t>Adair &amp; Vance</w:t>
      </w:r>
      <w:r>
        <w:tab/>
        <w:t>Marist AV</w:t>
      </w:r>
      <w:r>
        <w:tab/>
        <w:t>WL</w:t>
      </w:r>
    </w:p>
    <w:p w:rsidR="00266C9B" w:rsidRDefault="00266C9B" w:rsidP="00266C9B">
      <w:r>
        <w:t>Advantage CPs, MLAT CP</w:t>
      </w:r>
    </w:p>
    <w:p w:rsidR="00266C9B" w:rsidRDefault="00266C9B" w:rsidP="00266C9B"/>
    <w:p w:rsidR="00266C9B" w:rsidRDefault="00266C9B" w:rsidP="00266C9B">
      <w:r>
        <w:t>ECPA</w:t>
      </w:r>
    </w:p>
    <w:p w:rsidR="00266C9B" w:rsidRDefault="00266C9B" w:rsidP="00266C9B">
      <w:r>
        <w:t>The United States federal government should curtail its domestic surveillance of electronic information stored by American citizens and service providers by requiring search warrants under the Electronic Communications Privacy Act comply with the laws of foreign countries.</w:t>
      </w:r>
    </w:p>
    <w:p w:rsidR="00266C9B" w:rsidRDefault="00266C9B" w:rsidP="00266C9B">
      <w:r>
        <w:t xml:space="preserve">Cloud/Data </w:t>
      </w:r>
      <w:proofErr w:type="spellStart"/>
      <w:r>
        <w:t>Loc</w:t>
      </w:r>
      <w:proofErr w:type="spellEnd"/>
      <w:r>
        <w:t xml:space="preserve"> – (Trade, PGS), MLATs – (N Terror, Cyber)</w:t>
      </w:r>
    </w:p>
    <w:p w:rsidR="00266C9B" w:rsidRDefault="00266C9B" w:rsidP="00266C9B"/>
    <w:p w:rsidR="00266C9B" w:rsidRPr="0033542F" w:rsidRDefault="00266C9B" w:rsidP="00266C9B">
      <w:pPr>
        <w:rPr>
          <w:rStyle w:val="StyleUnderline"/>
        </w:rPr>
      </w:pPr>
      <w:r w:rsidRPr="0033542F">
        <w:rPr>
          <w:rStyle w:val="StyleUnderline"/>
        </w:rPr>
        <w:t xml:space="preserve">1NC: Topicality – Intelligence Gathering, SEC DA, Advantage CP (New </w:t>
      </w:r>
      <w:proofErr w:type="spellStart"/>
      <w:r w:rsidRPr="0033542F">
        <w:rPr>
          <w:rStyle w:val="StyleUnderline"/>
        </w:rPr>
        <w:t>Mlat</w:t>
      </w:r>
      <w:proofErr w:type="spellEnd"/>
      <w:r w:rsidRPr="0033542F">
        <w:rPr>
          <w:rStyle w:val="StyleUnderline"/>
        </w:rPr>
        <w:t xml:space="preserve"> + Old Data </w:t>
      </w:r>
      <w:proofErr w:type="spellStart"/>
      <w:r w:rsidRPr="0033542F">
        <w:rPr>
          <w:rStyle w:val="StyleUnderline"/>
        </w:rPr>
        <w:t>Loc</w:t>
      </w:r>
      <w:proofErr w:type="spellEnd"/>
      <w:r w:rsidRPr="0033542F">
        <w:rPr>
          <w:rStyle w:val="StyleUnderline"/>
        </w:rPr>
        <w:t xml:space="preserve">), Terror DA, Data Localization Turn, </w:t>
      </w:r>
      <w:r>
        <w:rPr>
          <w:rStyle w:val="StyleUnderline"/>
        </w:rPr>
        <w:t xml:space="preserve">Squo Solves (JRA, </w:t>
      </w:r>
      <w:proofErr w:type="spellStart"/>
      <w:r>
        <w:rPr>
          <w:rStyle w:val="StyleUnderline"/>
        </w:rPr>
        <w:t>Pcy</w:t>
      </w:r>
      <w:proofErr w:type="spellEnd"/>
      <w:r>
        <w:rPr>
          <w:rStyle w:val="StyleUnderline"/>
        </w:rPr>
        <w:t xml:space="preserve"> Shield) </w:t>
      </w:r>
      <w:r w:rsidRPr="0033542F">
        <w:rPr>
          <w:rStyle w:val="StyleUnderline"/>
        </w:rPr>
        <w:t>Circumvention</w:t>
      </w:r>
    </w:p>
    <w:p w:rsidR="00266C9B" w:rsidRPr="0033542F" w:rsidRDefault="00266C9B" w:rsidP="00266C9B">
      <w:pPr>
        <w:rPr>
          <w:rStyle w:val="StyleUnderline"/>
        </w:rPr>
      </w:pPr>
      <w:r w:rsidRPr="0033542F">
        <w:rPr>
          <w:rStyle w:val="StyleUnderline"/>
        </w:rPr>
        <w:t>2NC: CP, Case, 1NR: SEC DA</w:t>
      </w:r>
    </w:p>
    <w:p w:rsidR="00266C9B" w:rsidRPr="0033542F" w:rsidRDefault="00266C9B" w:rsidP="00266C9B">
      <w:pPr>
        <w:rPr>
          <w:rStyle w:val="StyleUnderline"/>
        </w:rPr>
      </w:pPr>
      <w:r w:rsidRPr="0033542F">
        <w:rPr>
          <w:rStyle w:val="StyleUnderline"/>
        </w:rPr>
        <w:t>2NR: CP, DA</w:t>
      </w:r>
    </w:p>
    <w:p w:rsidR="00266C9B" w:rsidRDefault="00266C9B" w:rsidP="00266C9B"/>
    <w:p w:rsidR="00266C9B" w:rsidRDefault="00266C9B" w:rsidP="00266C9B">
      <w:r>
        <w:t>New Terror DA</w:t>
      </w:r>
    </w:p>
    <w:p w:rsidR="00192DB7" w:rsidRDefault="00266C9B" w:rsidP="00266C9B">
      <w:r>
        <w:t>SEC links to EPA still apply</w:t>
      </w:r>
    </w:p>
    <w:p w:rsidR="00266C9B" w:rsidRDefault="00266C9B" w:rsidP="00266C9B"/>
    <w:p w:rsidR="00266C9B" w:rsidRDefault="00266C9B" w:rsidP="00266C9B">
      <w:r>
        <w:t>ECPA/LEADs</w:t>
      </w:r>
    </w:p>
    <w:p w:rsidR="00266C9B" w:rsidRDefault="00266C9B" w:rsidP="00266C9B">
      <w:r>
        <w:t>The United States federal government should curtail its domestic surveillance of electronic information stored by American citizens and service providers by requiring search warrants under the Electronic Communications Privacy Act comply with the laws of foreign countries.</w:t>
      </w:r>
    </w:p>
    <w:p w:rsidR="00266C9B" w:rsidRDefault="00266C9B" w:rsidP="00266C9B">
      <w:r>
        <w:t>Cloud/Data Loc. (Trade/Protectionism, SSA- Space Debris, Asteroids, PGS/Deterrence), MLATs (Cyberattacks -&gt; Econ decline)</w:t>
      </w:r>
    </w:p>
    <w:p w:rsidR="00266C9B" w:rsidRDefault="00266C9B" w:rsidP="00266C9B"/>
    <w:p w:rsidR="00266C9B" w:rsidRDefault="00266C9B" w:rsidP="00266C9B">
      <w:r>
        <w:t>Note: New SSA Cards in Email Pri</w:t>
      </w:r>
      <w:r w:rsidR="00192DB7">
        <w:t>vacy Act Case Negative, SEC DA</w:t>
      </w:r>
    </w:p>
    <w:p w:rsidR="00266C9B" w:rsidRDefault="00266C9B" w:rsidP="00266C9B"/>
    <w:p w:rsidR="00266C9B" w:rsidRDefault="00266C9B" w:rsidP="00266C9B">
      <w:r>
        <w:t xml:space="preserve">1NC: Terror DA, Advantage CP (Cloud Computing CP, </w:t>
      </w:r>
      <w:r w:rsidR="00192DB7">
        <w:t>Cyber</w:t>
      </w:r>
      <w:r>
        <w:t xml:space="preserve"> CP), Legalism K, Circumvention on Case, T – Intelligence Gathering., </w:t>
      </w:r>
      <w:proofErr w:type="spellStart"/>
      <w:r>
        <w:t>Prez</w:t>
      </w:r>
      <w:proofErr w:type="spellEnd"/>
      <w:r>
        <w:t xml:space="preserve"> Powers DA, Squo solves – JRA</w:t>
      </w:r>
    </w:p>
    <w:p w:rsidR="00266C9B" w:rsidRDefault="00266C9B" w:rsidP="00266C9B">
      <w:r>
        <w:t>Asteroid DA on Case</w:t>
      </w:r>
    </w:p>
    <w:p w:rsidR="00266C9B" w:rsidRDefault="00266C9B" w:rsidP="00266C9B">
      <w:r>
        <w:t>Critique on PGS scenario</w:t>
      </w:r>
    </w:p>
    <w:p w:rsidR="00266C9B" w:rsidRDefault="00266C9B" w:rsidP="00266C9B">
      <w:r>
        <w:t xml:space="preserve">2NC: CP, K, Case, 1NR: Terror or </w:t>
      </w:r>
      <w:proofErr w:type="spellStart"/>
      <w:r>
        <w:t>Prez</w:t>
      </w:r>
      <w:proofErr w:type="spellEnd"/>
      <w:r>
        <w:t xml:space="preserve"> Powers DA </w:t>
      </w:r>
    </w:p>
    <w:p w:rsidR="00192DB7" w:rsidRDefault="00192DB7" w:rsidP="00266C9B"/>
    <w:p w:rsidR="00266C9B" w:rsidRDefault="00266C9B" w:rsidP="00266C9B">
      <w:r>
        <w:t>ECPA/LEADs</w:t>
      </w:r>
    </w:p>
    <w:p w:rsidR="00266C9B" w:rsidRDefault="00266C9B" w:rsidP="00266C9B">
      <w:r>
        <w:t>The United States federal government should curtail its domestic surveillance of electronic information stored by American citizens and service providers by requiring search warrants under the Electronic Communications Privacy Act comply with the laws of foreign countries.</w:t>
      </w:r>
    </w:p>
    <w:p w:rsidR="00266C9B" w:rsidRDefault="00266C9B" w:rsidP="00266C9B">
      <w:r>
        <w:t xml:space="preserve">Cloud/Data Loc. (Asteroids, Space Debris – Russia </w:t>
      </w:r>
      <w:proofErr w:type="spellStart"/>
      <w:r>
        <w:t>nuk</w:t>
      </w:r>
      <w:proofErr w:type="spellEnd"/>
      <w:r>
        <w:t xml:space="preserve"> war), SSA solves Prompt Global Strike (Deterrence), MLATs (Cyber) </w:t>
      </w:r>
    </w:p>
    <w:p w:rsidR="00266C9B" w:rsidRDefault="00266C9B" w:rsidP="00266C9B"/>
    <w:p w:rsidR="00266C9B" w:rsidRDefault="00266C9B" w:rsidP="00266C9B">
      <w:r>
        <w:t xml:space="preserve">1NC: Terror DA on case (Don’t read impact – </w:t>
      </w:r>
      <w:proofErr w:type="spellStart"/>
      <w:r>
        <w:t>its</w:t>
      </w:r>
      <w:proofErr w:type="spellEnd"/>
      <w:r>
        <w:t xml:space="preserve"> in the 1AC), Advantage CP (Cloud Computing CP, </w:t>
      </w:r>
      <w:r w:rsidR="00192DB7">
        <w:t xml:space="preserve">Cyber </w:t>
      </w:r>
      <w:r>
        <w:t>CP), Legalism K, Circumvention on Case, T-</w:t>
      </w:r>
      <w:proofErr w:type="spellStart"/>
      <w:r>
        <w:t>Surv</w:t>
      </w:r>
      <w:proofErr w:type="spellEnd"/>
      <w:r>
        <w:t xml:space="preserve">., </w:t>
      </w:r>
      <w:proofErr w:type="spellStart"/>
      <w:r>
        <w:t>Prez</w:t>
      </w:r>
      <w:proofErr w:type="spellEnd"/>
      <w:r>
        <w:t xml:space="preserve"> Powers</w:t>
      </w:r>
    </w:p>
    <w:p w:rsidR="00266C9B" w:rsidRPr="005A15BC" w:rsidRDefault="00266C9B" w:rsidP="00266C9B"/>
    <w:p w:rsidR="00266C9B" w:rsidRDefault="00266C9B" w:rsidP="00266C9B">
      <w:pPr>
        <w:pStyle w:val="Heading4"/>
      </w:pPr>
      <w:r>
        <w:t>Marist School</w:t>
      </w:r>
      <w:r>
        <w:tab/>
        <w:t>GA/US</w:t>
      </w:r>
      <w:r>
        <w:tab/>
      </w:r>
      <w:proofErr w:type="spellStart"/>
      <w:r>
        <w:t>Elledge</w:t>
      </w:r>
      <w:proofErr w:type="spellEnd"/>
      <w:r>
        <w:t xml:space="preserve"> &amp; Zach</w:t>
      </w:r>
      <w:r>
        <w:tab/>
        <w:t>Marist EZ</w:t>
      </w:r>
      <w:r>
        <w:tab/>
        <w:t>WL</w:t>
      </w:r>
    </w:p>
    <w:p w:rsidR="00266C9B" w:rsidRDefault="00266C9B" w:rsidP="00266C9B">
      <w:r>
        <w:t xml:space="preserve">ES Read </w:t>
      </w:r>
      <w:proofErr w:type="spellStart"/>
      <w:r>
        <w:t>Compet</w:t>
      </w:r>
      <w:proofErr w:type="spellEnd"/>
      <w:r>
        <w:t xml:space="preserve">. Adv. At Samford (GIF, </w:t>
      </w:r>
      <w:proofErr w:type="spellStart"/>
      <w:r>
        <w:t>Heg</w:t>
      </w:r>
      <w:proofErr w:type="spellEnd"/>
      <w:r>
        <w:t xml:space="preserve">), </w:t>
      </w:r>
      <w:proofErr w:type="spellStart"/>
      <w:r>
        <w:t>Mlat</w:t>
      </w:r>
      <w:proofErr w:type="spellEnd"/>
      <w:r>
        <w:t xml:space="preserve"> Cyber </w:t>
      </w:r>
      <w:proofErr w:type="gramStart"/>
      <w:r>
        <w:t>only</w:t>
      </w:r>
      <w:proofErr w:type="gramEnd"/>
      <w:r>
        <w:t xml:space="preserve"> Advantage</w:t>
      </w:r>
    </w:p>
    <w:p w:rsidR="00266C9B" w:rsidRDefault="00266C9B" w:rsidP="00266C9B">
      <w:bookmarkStart w:id="0" w:name="_GoBack"/>
      <w:bookmarkEnd w:id="0"/>
    </w:p>
    <w:p w:rsidR="00266C9B" w:rsidRPr="0033542F" w:rsidRDefault="00266C9B" w:rsidP="00266C9B">
      <w:pPr>
        <w:rPr>
          <w:rStyle w:val="StyleUnderline"/>
        </w:rPr>
      </w:pPr>
      <w:r w:rsidRPr="0033542F">
        <w:rPr>
          <w:rStyle w:val="StyleUnderline"/>
        </w:rPr>
        <w:t xml:space="preserve">1NC: Topicality – Intelligence Gathering, SEC DA, Advantage CP (New </w:t>
      </w:r>
      <w:proofErr w:type="spellStart"/>
      <w:r w:rsidRPr="0033542F">
        <w:rPr>
          <w:rStyle w:val="StyleUnderline"/>
        </w:rPr>
        <w:t>Mlat</w:t>
      </w:r>
      <w:proofErr w:type="spellEnd"/>
      <w:r w:rsidRPr="0033542F">
        <w:rPr>
          <w:rStyle w:val="StyleUnderline"/>
        </w:rPr>
        <w:t xml:space="preserve"> + </w:t>
      </w:r>
      <w:r>
        <w:rPr>
          <w:rStyle w:val="StyleUnderline"/>
        </w:rPr>
        <w:t>CIT Comp</w:t>
      </w:r>
      <w:r w:rsidRPr="0033542F">
        <w:rPr>
          <w:rStyle w:val="StyleUnderline"/>
        </w:rPr>
        <w:t>), Terror DA, Data Localization Turn,</w:t>
      </w:r>
      <w:r>
        <w:rPr>
          <w:rStyle w:val="StyleUnderline"/>
        </w:rPr>
        <w:t xml:space="preserve"> Squo Solves (JRA, </w:t>
      </w:r>
      <w:proofErr w:type="spellStart"/>
      <w:r>
        <w:rPr>
          <w:rStyle w:val="StyleUnderline"/>
        </w:rPr>
        <w:t>Pcy</w:t>
      </w:r>
      <w:proofErr w:type="spellEnd"/>
      <w:r>
        <w:rPr>
          <w:rStyle w:val="StyleUnderline"/>
        </w:rPr>
        <w:t xml:space="preserve"> Shield)</w:t>
      </w:r>
      <w:r w:rsidRPr="0033542F">
        <w:rPr>
          <w:rStyle w:val="StyleUnderline"/>
        </w:rPr>
        <w:t xml:space="preserve"> Circumvention</w:t>
      </w:r>
    </w:p>
    <w:p w:rsidR="00266C9B" w:rsidRPr="0033542F" w:rsidRDefault="00266C9B" w:rsidP="00266C9B">
      <w:pPr>
        <w:rPr>
          <w:rStyle w:val="StyleUnderline"/>
        </w:rPr>
      </w:pPr>
      <w:r w:rsidRPr="0033542F">
        <w:rPr>
          <w:rStyle w:val="StyleUnderline"/>
        </w:rPr>
        <w:t>2NC: CP, Case, 1NR: SEC DA</w:t>
      </w:r>
    </w:p>
    <w:p w:rsidR="00266C9B" w:rsidRPr="0033542F" w:rsidRDefault="00266C9B" w:rsidP="00266C9B">
      <w:pPr>
        <w:rPr>
          <w:rStyle w:val="StyleUnderline"/>
        </w:rPr>
      </w:pPr>
      <w:r w:rsidRPr="0033542F">
        <w:rPr>
          <w:rStyle w:val="StyleUnderline"/>
        </w:rPr>
        <w:t>2NR: CP, DA</w:t>
      </w:r>
    </w:p>
    <w:p w:rsidR="00266C9B" w:rsidRPr="0033542F" w:rsidRDefault="00266C9B" w:rsidP="00266C9B"/>
    <w:p w:rsidR="00266C9B" w:rsidRDefault="00266C9B" w:rsidP="00266C9B">
      <w:pPr>
        <w:pStyle w:val="Heading4"/>
      </w:pPr>
      <w:r>
        <w:t>Marist School</w:t>
      </w:r>
      <w:r>
        <w:tab/>
        <w:t>GA/US</w:t>
      </w:r>
      <w:r>
        <w:tab/>
        <w:t>Ross &amp; Sherman</w:t>
      </w:r>
      <w:r>
        <w:tab/>
        <w:t>Marist RS</w:t>
      </w:r>
      <w:r>
        <w:tab/>
        <w:t>WL</w:t>
      </w:r>
    </w:p>
    <w:p w:rsidR="00266C9B" w:rsidRDefault="00266C9B" w:rsidP="00266C9B">
      <w:r>
        <w:t>Same as Marist AV</w:t>
      </w:r>
    </w:p>
    <w:p w:rsidR="00192DB7" w:rsidRPr="0033542F" w:rsidRDefault="00192DB7" w:rsidP="00266C9B"/>
    <w:p w:rsidR="00266C9B" w:rsidRDefault="00266C9B" w:rsidP="00266C9B">
      <w:pPr>
        <w:pStyle w:val="Heading3"/>
      </w:pPr>
      <w:r>
        <w:t>Milton</w:t>
      </w:r>
    </w:p>
    <w:p w:rsidR="00266C9B" w:rsidRDefault="00266C9B" w:rsidP="00266C9B">
      <w:pPr>
        <w:pStyle w:val="Heading4"/>
      </w:pPr>
      <w:r>
        <w:t>Milton High School</w:t>
      </w:r>
      <w:r>
        <w:tab/>
        <w:t>GA/US</w:t>
      </w:r>
      <w:r>
        <w:tab/>
        <w:t xml:space="preserve">Flint &amp; </w:t>
      </w:r>
      <w:proofErr w:type="spellStart"/>
      <w:r>
        <w:t>Mohapatra</w:t>
      </w:r>
      <w:proofErr w:type="spellEnd"/>
      <w:r>
        <w:tab/>
        <w:t>Milton FM</w:t>
      </w:r>
      <w:r>
        <w:tab/>
        <w:t>WL</w:t>
      </w:r>
    </w:p>
    <w:p w:rsidR="00266C9B" w:rsidRDefault="00266C9B" w:rsidP="00266C9B">
      <w:r>
        <w:t>Zero Days</w:t>
      </w:r>
    </w:p>
    <w:p w:rsidR="00266C9B" w:rsidRDefault="00266C9B" w:rsidP="00266C9B"/>
    <w:p w:rsidR="00266C9B" w:rsidRPr="000E7939" w:rsidRDefault="00266C9B" w:rsidP="00266C9B">
      <w:pPr>
        <w:rPr>
          <w:rStyle w:val="StyleUnderline"/>
        </w:rPr>
      </w:pPr>
      <w:r w:rsidRPr="000E7939">
        <w:rPr>
          <w:rStyle w:val="StyleUnderline"/>
        </w:rPr>
        <w:t>1NC: T-Subs Curt Its, Terror DA, Advantage CP, Cyberattacks Turn, OCOs DA, Case</w:t>
      </w:r>
    </w:p>
    <w:p w:rsidR="00266C9B" w:rsidRPr="000E7939" w:rsidRDefault="00266C9B" w:rsidP="00266C9B">
      <w:pPr>
        <w:rPr>
          <w:rStyle w:val="StyleUnderline"/>
        </w:rPr>
      </w:pPr>
      <w:r w:rsidRPr="000E7939">
        <w:rPr>
          <w:rStyle w:val="StyleUnderline"/>
        </w:rPr>
        <w:t>2NC: Terror DA, Case, 1NR: OCOs DA</w:t>
      </w:r>
    </w:p>
    <w:p w:rsidR="00266C9B" w:rsidRPr="000E7939" w:rsidRDefault="00266C9B" w:rsidP="00266C9B">
      <w:pPr>
        <w:rPr>
          <w:rStyle w:val="StyleUnderline"/>
        </w:rPr>
      </w:pPr>
      <w:r w:rsidRPr="000E7939">
        <w:rPr>
          <w:rStyle w:val="StyleUnderline"/>
        </w:rPr>
        <w:t>2NR: Terror DA, Case</w:t>
      </w:r>
    </w:p>
    <w:p w:rsidR="00266C9B" w:rsidRDefault="00266C9B" w:rsidP="00266C9B"/>
    <w:p w:rsidR="00266C9B" w:rsidRDefault="00266C9B" w:rsidP="00266C9B">
      <w:r>
        <w:t>2NR: Terror DA, Non-cir</w:t>
      </w:r>
      <w:r w:rsidR="00192DB7">
        <w:t>c</w:t>
      </w:r>
      <w:r>
        <w:t>. Case Defense</w:t>
      </w:r>
    </w:p>
    <w:p w:rsidR="00266C9B" w:rsidRDefault="00266C9B" w:rsidP="00266C9B"/>
    <w:p w:rsidR="00266C9B" w:rsidRDefault="00266C9B" w:rsidP="00266C9B">
      <w:r>
        <w:t>Note: Must read 1NC Terror link</w:t>
      </w:r>
    </w:p>
    <w:p w:rsidR="00266C9B" w:rsidRDefault="00266C9B" w:rsidP="00266C9B">
      <w:r>
        <w:t xml:space="preserve">Note: Add C. to Topicality — say </w:t>
      </w:r>
      <w:proofErr w:type="spellStart"/>
      <w:r>
        <w:t>its</w:t>
      </w:r>
      <w:proofErr w:type="spellEnd"/>
      <w:r>
        <w:t xml:space="preserve"> not substantially curtail because of Obama’s announcement</w:t>
      </w:r>
    </w:p>
    <w:p w:rsidR="00266C9B" w:rsidRDefault="00266C9B" w:rsidP="00266C9B"/>
    <w:p w:rsidR="00266C9B" w:rsidRDefault="00266C9B" w:rsidP="00266C9B">
      <w:r>
        <w:t>Ohio Valley – Plan: The United State Federal Government should substantially reduce its domestic surveillance through computer software vulnerabilities and/or exploits unknown to relevant vendors, except for those used for high-priority intelligence collection.</w:t>
      </w:r>
    </w:p>
    <w:p w:rsidR="00266C9B" w:rsidRDefault="00266C9B" w:rsidP="00266C9B">
      <w:r>
        <w:t>Cybersecurity-IP Theft, Econ/Manu, OCOs (Russia Nuke War)</w:t>
      </w:r>
    </w:p>
    <w:p w:rsidR="00266C9B" w:rsidRDefault="00266C9B" w:rsidP="00266C9B"/>
    <w:p w:rsidR="00266C9B" w:rsidRDefault="00266C9B" w:rsidP="00266C9B">
      <w:r>
        <w:t>New Trier – Plan: The United States Federal Government should substantially reduce its domestic surveillance through computer software vulnerabilities or exploits unknown to relevant vendors, except for those used for high-priority intelligence collection.</w:t>
      </w:r>
    </w:p>
    <w:p w:rsidR="00266C9B" w:rsidRDefault="00266C9B" w:rsidP="00266C9B">
      <w:r>
        <w:t>Cybersecurity-IP Theft, OCOs (</w:t>
      </w:r>
      <w:proofErr w:type="spellStart"/>
      <w:r>
        <w:t>Gady</w:t>
      </w:r>
      <w:proofErr w:type="spellEnd"/>
      <w:r>
        <w:t>)</w:t>
      </w:r>
    </w:p>
    <w:p w:rsidR="00266C9B" w:rsidRDefault="00266C9B" w:rsidP="00266C9B"/>
    <w:p w:rsidR="00266C9B" w:rsidRDefault="00266C9B" w:rsidP="00266C9B">
      <w:r>
        <w:t>1NC: Extra Topicality (See Note Above), Terror DA, IP Theft + Timetable CP, Cybersecurity Turn, OCO DA as turn on case</w:t>
      </w:r>
    </w:p>
    <w:p w:rsidR="00266C9B" w:rsidRDefault="00266C9B" w:rsidP="00266C9B">
      <w:r>
        <w:t>2NC: Terror DA, Case Defense, 1NR: Case Turns</w:t>
      </w:r>
    </w:p>
    <w:p w:rsidR="00266C9B" w:rsidRDefault="00266C9B" w:rsidP="00266C9B">
      <w:r>
        <w:t>2NR: Terror DA, Case</w:t>
      </w:r>
    </w:p>
    <w:p w:rsidR="00266C9B" w:rsidRDefault="00266C9B" w:rsidP="00266C9B"/>
    <w:p w:rsidR="00266C9B" w:rsidRDefault="00266C9B" w:rsidP="00266C9B">
      <w:r>
        <w:t>Wake – Plan: The United States federal government should substantially curtail its domestic surveillance of computer software vulnerabilities or exploits unknown to relevant vendors.</w:t>
      </w:r>
    </w:p>
    <w:p w:rsidR="00266C9B" w:rsidRDefault="00266C9B" w:rsidP="00266C9B">
      <w:proofErr w:type="spellStart"/>
      <w:r>
        <w:t>Cyberseucrity</w:t>
      </w:r>
      <w:proofErr w:type="spellEnd"/>
      <w:r>
        <w:t>-IP Theft, OCOs (</w:t>
      </w:r>
      <w:proofErr w:type="spellStart"/>
      <w:r>
        <w:t>Gady</w:t>
      </w:r>
      <w:proofErr w:type="spellEnd"/>
      <w:r>
        <w:t>)</w:t>
      </w:r>
    </w:p>
    <w:p w:rsidR="00266C9B" w:rsidRDefault="00266C9B" w:rsidP="00266C9B"/>
    <w:p w:rsidR="00266C9B" w:rsidRDefault="00266C9B" w:rsidP="00266C9B">
      <w:r>
        <w:t>1NC: National Security Exemption CP, Terror DA, T (Above), CPs, Case Turns</w:t>
      </w:r>
    </w:p>
    <w:p w:rsidR="00266C9B" w:rsidRDefault="00266C9B" w:rsidP="00266C9B">
      <w:r>
        <w:t>2NC: NSE CP, Case + Turns, 1NR: Terror DA</w:t>
      </w:r>
      <w:r>
        <w:br/>
        <w:t>2NR: CP, Case Defense (Note: Don’t read no impact to cyber)</w:t>
      </w:r>
    </w:p>
    <w:p w:rsidR="00266C9B" w:rsidRDefault="00266C9B" w:rsidP="00266C9B"/>
    <w:p w:rsidR="00266C9B" w:rsidRDefault="00266C9B" w:rsidP="00266C9B">
      <w:pPr>
        <w:pStyle w:val="Heading4"/>
      </w:pPr>
      <w:r>
        <w:t>Milton High School</w:t>
      </w:r>
      <w:r>
        <w:tab/>
        <w:t>GA/US</w:t>
      </w:r>
      <w:r>
        <w:tab/>
        <w:t>Hoover &amp; Hackman</w:t>
      </w:r>
      <w:r>
        <w:tab/>
        <w:t>Milton HH</w:t>
      </w:r>
      <w:r>
        <w:tab/>
        <w:t>WL</w:t>
      </w:r>
    </w:p>
    <w:p w:rsidR="00266C9B" w:rsidRDefault="00266C9B" w:rsidP="00266C9B">
      <w:r>
        <w:t>Body Scanners</w:t>
      </w:r>
    </w:p>
    <w:p w:rsidR="00266C9B" w:rsidRDefault="00266C9B" w:rsidP="00266C9B"/>
    <w:p w:rsidR="00266C9B" w:rsidRDefault="00266C9B" w:rsidP="00266C9B">
      <w:r>
        <w:t>T-Intelligence Gathering, PIC, PIC, Reform CP + Privatization DA, Exec CP, CP, CP</w:t>
      </w:r>
    </w:p>
    <w:p w:rsidR="00266C9B" w:rsidRDefault="00266C9B" w:rsidP="00266C9B"/>
    <w:p w:rsidR="00266C9B" w:rsidRPr="005F29CE" w:rsidRDefault="00266C9B" w:rsidP="00266C9B">
      <w:pPr>
        <w:rPr>
          <w:rStyle w:val="StyleUnderline"/>
        </w:rPr>
      </w:pPr>
      <w:r w:rsidRPr="005F29CE">
        <w:rPr>
          <w:rStyle w:val="StyleUnderline"/>
        </w:rPr>
        <w:t>1NC: T-Intelligence Gathering, NCTE Reforms CP, Privatization DA, Nullification CP vs Body Scanners</w:t>
      </w:r>
      <w:r>
        <w:rPr>
          <w:rStyle w:val="StyleUnderline"/>
        </w:rPr>
        <w:t xml:space="preserve">, Vagueness, APSEC </w:t>
      </w:r>
    </w:p>
    <w:p w:rsidR="00266C9B" w:rsidRPr="005F29CE" w:rsidRDefault="00266C9B" w:rsidP="00266C9B">
      <w:pPr>
        <w:rPr>
          <w:rStyle w:val="StyleUnderline"/>
        </w:rPr>
      </w:pPr>
      <w:r w:rsidRPr="005F29CE">
        <w:rPr>
          <w:rStyle w:val="StyleUnderline"/>
        </w:rPr>
        <w:t>2NC: T-Intelligence Gathering, Case if Needed</w:t>
      </w:r>
      <w:r>
        <w:rPr>
          <w:rStyle w:val="StyleUnderline"/>
        </w:rPr>
        <w:t xml:space="preserve"> (Framing)</w:t>
      </w:r>
      <w:r w:rsidRPr="005F29CE">
        <w:rPr>
          <w:rStyle w:val="StyleUnderline"/>
        </w:rPr>
        <w:t>, 1NR: Nullification vs Body Scanners</w:t>
      </w:r>
    </w:p>
    <w:p w:rsidR="00266C9B" w:rsidRPr="005F29CE" w:rsidRDefault="00266C9B" w:rsidP="00266C9B">
      <w:pPr>
        <w:rPr>
          <w:rStyle w:val="StyleUnderline"/>
        </w:rPr>
      </w:pPr>
      <w:r w:rsidRPr="005F29CE">
        <w:rPr>
          <w:rStyle w:val="StyleUnderline"/>
        </w:rPr>
        <w:t>2NR: Nullification vs Body Scanners</w:t>
      </w:r>
    </w:p>
    <w:p w:rsidR="00266C9B" w:rsidRDefault="00266C9B" w:rsidP="00266C9B"/>
    <w:p w:rsidR="00266C9B" w:rsidRDefault="00266C9B" w:rsidP="00266C9B">
      <w:r>
        <w:t xml:space="preserve">Or </w:t>
      </w:r>
    </w:p>
    <w:p w:rsidR="00266C9B" w:rsidRDefault="00266C9B" w:rsidP="00266C9B"/>
    <w:p w:rsidR="00266C9B" w:rsidRDefault="00266C9B" w:rsidP="00266C9B">
      <w:r>
        <w:t>Nullification, Framing, 1NR: T</w:t>
      </w:r>
    </w:p>
    <w:p w:rsidR="00266C9B" w:rsidRDefault="00266C9B" w:rsidP="00266C9B">
      <w:r>
        <w:t>The President of the United States should issue an Executive Order curtailing government surveillance of exports from the United States by minimizing export control lists through a sunset principled review process and by establishing an economic competitiveness exemption.</w:t>
      </w:r>
    </w:p>
    <w:p w:rsidR="00266C9B" w:rsidRDefault="00266C9B" w:rsidP="00266C9B"/>
    <w:p w:rsidR="00266C9B" w:rsidRDefault="00266C9B" w:rsidP="00266C9B">
      <w:proofErr w:type="spellStart"/>
      <w:r>
        <w:t>Heg</w:t>
      </w:r>
      <w:proofErr w:type="spellEnd"/>
      <w:r>
        <w:t>, China Green Tech</w:t>
      </w:r>
    </w:p>
    <w:p w:rsidR="00266C9B" w:rsidRDefault="00266C9B" w:rsidP="00266C9B"/>
    <w:p w:rsidR="00266C9B" w:rsidRPr="000B01C9" w:rsidRDefault="00266C9B" w:rsidP="00266C9B">
      <w:pPr>
        <w:rPr>
          <w:rStyle w:val="StyleUnderline"/>
        </w:rPr>
      </w:pPr>
      <w:r w:rsidRPr="000B01C9">
        <w:rPr>
          <w:rStyle w:val="StyleUnderline"/>
        </w:rPr>
        <w:t>1NC: Topicality Intelligence Gathering and Curtail, Green Tech CP</w:t>
      </w:r>
      <w:r>
        <w:rPr>
          <w:rStyle w:val="StyleUnderline"/>
        </w:rPr>
        <w:t>, China Exports DA</w:t>
      </w:r>
      <w:r w:rsidRPr="000B01C9">
        <w:rPr>
          <w:rStyle w:val="StyleUnderline"/>
        </w:rPr>
        <w:t>, SSA high now</w:t>
      </w:r>
    </w:p>
    <w:p w:rsidR="00266C9B" w:rsidRPr="000B01C9" w:rsidRDefault="00266C9B" w:rsidP="00266C9B">
      <w:pPr>
        <w:rPr>
          <w:rStyle w:val="StyleUnderline"/>
        </w:rPr>
      </w:pPr>
      <w:r w:rsidRPr="000B01C9">
        <w:rPr>
          <w:rStyle w:val="StyleUnderline"/>
        </w:rPr>
        <w:t>2NC: Topicality, CP, and Case, 1NR: DA</w:t>
      </w:r>
    </w:p>
    <w:p w:rsidR="00266C9B" w:rsidRPr="000B01C9" w:rsidRDefault="00266C9B" w:rsidP="00266C9B">
      <w:pPr>
        <w:rPr>
          <w:rStyle w:val="StyleUnderline"/>
        </w:rPr>
      </w:pPr>
      <w:r w:rsidRPr="000B01C9">
        <w:rPr>
          <w:rStyle w:val="StyleUnderline"/>
        </w:rPr>
        <w:t>2NR: T</w:t>
      </w:r>
    </w:p>
    <w:p w:rsidR="00266C9B" w:rsidRDefault="00266C9B" w:rsidP="00266C9B"/>
    <w:p w:rsidR="00266C9B" w:rsidRDefault="00266C9B" w:rsidP="00266C9B"/>
    <w:p w:rsidR="00266C9B" w:rsidRDefault="00266C9B" w:rsidP="00266C9B">
      <w:r>
        <w:t>Note: China Deal DA Cards on Case</w:t>
      </w:r>
    </w:p>
    <w:p w:rsidR="00266C9B" w:rsidRDefault="00266C9B" w:rsidP="00266C9B"/>
    <w:p w:rsidR="00266C9B" w:rsidRDefault="00266C9B" w:rsidP="00266C9B">
      <w:r>
        <w:t>1NC: T-Intelligence Gathering and Curtail, Green Tech CP, China Aerospace DA</w:t>
      </w:r>
    </w:p>
    <w:p w:rsidR="00266C9B" w:rsidRDefault="00266C9B" w:rsidP="00266C9B">
      <w:r>
        <w:t>2NC: T, 1NR: DA, Case</w:t>
      </w:r>
    </w:p>
    <w:p w:rsidR="00266C9B" w:rsidRDefault="00266C9B" w:rsidP="00266C9B">
      <w:r>
        <w:t>2NR: T</w:t>
      </w:r>
    </w:p>
    <w:p w:rsidR="00266C9B" w:rsidRDefault="00266C9B" w:rsidP="00266C9B"/>
    <w:p w:rsidR="00266C9B" w:rsidRDefault="00266C9B" w:rsidP="00266C9B">
      <w:r>
        <w:t>TSA Airport Surveillance</w:t>
      </w:r>
    </w:p>
    <w:p w:rsidR="00266C9B" w:rsidRDefault="00266C9B" w:rsidP="00266C9B">
      <w:r>
        <w:t>Plan: The United States federal government should curtail its airport surveillance.</w:t>
      </w:r>
    </w:p>
    <w:p w:rsidR="00266C9B" w:rsidRDefault="00266C9B" w:rsidP="00266C9B"/>
    <w:p w:rsidR="00266C9B" w:rsidRDefault="00266C9B" w:rsidP="00266C9B">
      <w:r>
        <w:t>1NC: DA, DA, NCTE Reforms CP, Vagueness, ASPEC, T-Intel Gathering</w:t>
      </w:r>
    </w:p>
    <w:p w:rsidR="00266C9B" w:rsidRDefault="00266C9B" w:rsidP="00266C9B">
      <w:r>
        <w:t>2NC: DA, DA, 1NR: CP</w:t>
      </w:r>
    </w:p>
    <w:p w:rsidR="00266C9B" w:rsidRDefault="00266C9B" w:rsidP="00266C9B">
      <w:r>
        <w:t>2NR: CP, DA</w:t>
      </w:r>
    </w:p>
    <w:p w:rsidR="00266C9B" w:rsidRPr="00C749EE" w:rsidRDefault="00266C9B" w:rsidP="00266C9B"/>
    <w:p w:rsidR="00266C9B" w:rsidRDefault="00266C9B" w:rsidP="00266C9B">
      <w:pPr>
        <w:pStyle w:val="Heading3"/>
      </w:pPr>
      <w:r>
        <w:t>Northview</w:t>
      </w:r>
    </w:p>
    <w:p w:rsidR="00266C9B" w:rsidRDefault="00266C9B" w:rsidP="00266C9B">
      <w:pPr>
        <w:pStyle w:val="Heading4"/>
      </w:pPr>
      <w:r>
        <w:t>Northview High School</w:t>
      </w:r>
      <w:r>
        <w:tab/>
        <w:t>GA/US</w:t>
      </w:r>
      <w:r>
        <w:tab/>
        <w:t xml:space="preserve">Bhatnagar &amp; </w:t>
      </w:r>
      <w:proofErr w:type="spellStart"/>
      <w:r>
        <w:t>Kalra</w:t>
      </w:r>
      <w:proofErr w:type="spellEnd"/>
      <w:r>
        <w:tab/>
        <w:t>Northview BK</w:t>
      </w:r>
      <w:r>
        <w:tab/>
        <w:t>WL</w:t>
      </w:r>
    </w:p>
    <w:p w:rsidR="00266C9B" w:rsidRDefault="00266C9B" w:rsidP="00266C9B">
      <w:r>
        <w:t>Exports</w:t>
      </w:r>
    </w:p>
    <w:p w:rsidR="00266C9B" w:rsidRDefault="00266C9B" w:rsidP="00266C9B">
      <w:r>
        <w:t xml:space="preserve">The President of the United States should issue an Executive Order curtailing government surveillance of exports from the United States by minimizing export control lists through a sunset principled review process and by establishing an economic competitiveness exemption.  </w:t>
      </w:r>
    </w:p>
    <w:p w:rsidR="00266C9B" w:rsidRDefault="00266C9B" w:rsidP="00266C9B">
      <w:r>
        <w:t>Asteroid Deflection, [Aerospace (Airpower-Conflict),] China Green Tech</w:t>
      </w:r>
    </w:p>
    <w:p w:rsidR="00266C9B" w:rsidRDefault="00266C9B" w:rsidP="00266C9B">
      <w:r>
        <w:t>[ Read 2</w:t>
      </w:r>
      <w:r w:rsidRPr="00742130">
        <w:rPr>
          <w:vertAlign w:val="superscript"/>
        </w:rPr>
        <w:t>nd</w:t>
      </w:r>
      <w:r>
        <w:t xml:space="preserve"> Aff round of UGA]</w:t>
      </w:r>
    </w:p>
    <w:p w:rsidR="00266C9B" w:rsidRDefault="00266C9B" w:rsidP="00266C9B">
      <w:r>
        <w:t xml:space="preserve"> </w:t>
      </w:r>
    </w:p>
    <w:p w:rsidR="00266C9B" w:rsidRPr="000B01C9" w:rsidRDefault="00266C9B" w:rsidP="00266C9B">
      <w:pPr>
        <w:rPr>
          <w:rStyle w:val="StyleUnderline"/>
        </w:rPr>
      </w:pPr>
      <w:r w:rsidRPr="000B01C9">
        <w:rPr>
          <w:rStyle w:val="StyleUnderline"/>
        </w:rPr>
        <w:t>1NC: Topicality Intelligence Gathering and Curtail, Green Tech CP, China Exports DA, China Aerospace DA on Case, SSA high now</w:t>
      </w:r>
    </w:p>
    <w:p w:rsidR="00266C9B" w:rsidRPr="000B01C9" w:rsidRDefault="00266C9B" w:rsidP="00266C9B">
      <w:pPr>
        <w:rPr>
          <w:rStyle w:val="StyleUnderline"/>
        </w:rPr>
      </w:pPr>
      <w:r w:rsidRPr="000B01C9">
        <w:rPr>
          <w:rStyle w:val="StyleUnderline"/>
        </w:rPr>
        <w:t>2NC: Topicality, CP, and Case, 1NR: DA</w:t>
      </w:r>
    </w:p>
    <w:p w:rsidR="00266C9B" w:rsidRPr="000B01C9" w:rsidRDefault="00266C9B" w:rsidP="00266C9B">
      <w:pPr>
        <w:rPr>
          <w:rStyle w:val="StyleUnderline"/>
        </w:rPr>
      </w:pPr>
      <w:r w:rsidRPr="000B01C9">
        <w:rPr>
          <w:rStyle w:val="StyleUnderline"/>
        </w:rPr>
        <w:t>2NR: T</w:t>
      </w:r>
    </w:p>
    <w:p w:rsidR="00266C9B" w:rsidRPr="005F29CE" w:rsidRDefault="00266C9B" w:rsidP="00266C9B"/>
    <w:p w:rsidR="00266C9B" w:rsidRDefault="00266C9B" w:rsidP="00266C9B">
      <w:pPr>
        <w:pStyle w:val="Heading4"/>
      </w:pPr>
      <w:r>
        <w:t>Northview High School</w:t>
      </w:r>
      <w:r>
        <w:tab/>
        <w:t>GA/US</w:t>
      </w:r>
      <w:r>
        <w:tab/>
        <w:t>Menon &amp; Ramesh</w:t>
      </w:r>
      <w:r>
        <w:tab/>
        <w:t>Northview MR</w:t>
      </w:r>
      <w:r>
        <w:tab/>
        <w:t>WL</w:t>
      </w:r>
    </w:p>
    <w:p w:rsidR="00266C9B" w:rsidRDefault="00266C9B" w:rsidP="00266C9B">
      <w:r>
        <w:t>Body Scanners</w:t>
      </w:r>
    </w:p>
    <w:p w:rsidR="00266C9B" w:rsidRDefault="00266C9B" w:rsidP="00266C9B"/>
    <w:p w:rsidR="00266C9B" w:rsidRPr="00742130" w:rsidRDefault="00266C9B" w:rsidP="00266C9B">
      <w:pPr>
        <w:rPr>
          <w:rStyle w:val="StyleUnderline"/>
        </w:rPr>
      </w:pPr>
      <w:r w:rsidRPr="00742130">
        <w:rPr>
          <w:rStyle w:val="StyleUnderline"/>
        </w:rPr>
        <w:t>1NC: Executive CP, Presidential War Powers DA, Util, NCTE Reforms CP, Privatization DA</w:t>
      </w:r>
    </w:p>
    <w:p w:rsidR="00266C9B" w:rsidRPr="00742130" w:rsidRDefault="00266C9B" w:rsidP="00266C9B">
      <w:pPr>
        <w:rPr>
          <w:rStyle w:val="StyleUnderline"/>
        </w:rPr>
      </w:pPr>
      <w:r w:rsidRPr="00742130">
        <w:rPr>
          <w:rStyle w:val="StyleUnderline"/>
        </w:rPr>
        <w:t>2NC: Executive CP, Privatization DA, Case, 1NR: PWP DA</w:t>
      </w:r>
    </w:p>
    <w:p w:rsidR="00266C9B" w:rsidRPr="00742130" w:rsidRDefault="00266C9B" w:rsidP="00266C9B">
      <w:pPr>
        <w:rPr>
          <w:rStyle w:val="StyleUnderline"/>
        </w:rPr>
      </w:pPr>
      <w:r w:rsidRPr="00742130">
        <w:rPr>
          <w:rStyle w:val="StyleUnderline"/>
        </w:rPr>
        <w:t>2NR: CP, DA</w:t>
      </w:r>
    </w:p>
    <w:p w:rsidR="00266C9B" w:rsidRDefault="00266C9B" w:rsidP="00266C9B"/>
    <w:p w:rsidR="00266C9B" w:rsidRPr="00742130" w:rsidRDefault="00266C9B" w:rsidP="00266C9B">
      <w:pPr>
        <w:rPr>
          <w:rStyle w:val="StyleUnderline"/>
        </w:rPr>
      </w:pPr>
      <w:r w:rsidRPr="00742130">
        <w:rPr>
          <w:rStyle w:val="StyleUnderline"/>
        </w:rPr>
        <w:t xml:space="preserve">1NC: T-Intelligence Gathering, NCTE Reforms CP, Privatization DA, </w:t>
      </w:r>
      <w:r>
        <w:rPr>
          <w:rStyle w:val="StyleUnderline"/>
        </w:rPr>
        <w:t>Vagueness</w:t>
      </w:r>
    </w:p>
    <w:p w:rsidR="00266C9B" w:rsidRPr="00742130" w:rsidRDefault="00266C9B" w:rsidP="00266C9B">
      <w:pPr>
        <w:rPr>
          <w:rStyle w:val="StyleUnderline"/>
        </w:rPr>
      </w:pPr>
      <w:r w:rsidRPr="00742130">
        <w:rPr>
          <w:rStyle w:val="StyleUnderline"/>
        </w:rPr>
        <w:t xml:space="preserve">2NC: T-Intelligence Gathering, </w:t>
      </w:r>
      <w:r>
        <w:rPr>
          <w:rStyle w:val="StyleUnderline"/>
        </w:rPr>
        <w:t xml:space="preserve">NCTE Reforms CP, </w:t>
      </w:r>
      <w:r w:rsidRPr="00742130">
        <w:rPr>
          <w:rStyle w:val="StyleUnderline"/>
        </w:rPr>
        <w:t xml:space="preserve">Case, 1NR: </w:t>
      </w:r>
      <w:r>
        <w:rPr>
          <w:rStyle w:val="StyleUnderline"/>
        </w:rPr>
        <w:t>Privatization DA</w:t>
      </w:r>
    </w:p>
    <w:p w:rsidR="00266C9B" w:rsidRPr="00742130" w:rsidRDefault="00266C9B" w:rsidP="00266C9B">
      <w:pPr>
        <w:rPr>
          <w:rStyle w:val="StyleUnderline"/>
        </w:rPr>
      </w:pPr>
      <w:r w:rsidRPr="00742130">
        <w:rPr>
          <w:rStyle w:val="StyleUnderline"/>
        </w:rPr>
        <w:t xml:space="preserve">2NR: </w:t>
      </w:r>
      <w:r>
        <w:rPr>
          <w:rStyle w:val="StyleUnderline"/>
        </w:rPr>
        <w:t>T-Intelligence Gathering</w:t>
      </w:r>
    </w:p>
    <w:p w:rsidR="00266C9B" w:rsidRDefault="00266C9B" w:rsidP="00266C9B"/>
    <w:p w:rsidR="00266C9B" w:rsidRDefault="00266C9B" w:rsidP="00266C9B">
      <w:r>
        <w:t>Exports</w:t>
      </w:r>
    </w:p>
    <w:p w:rsidR="00266C9B" w:rsidRDefault="00266C9B" w:rsidP="00266C9B">
      <w:r>
        <w:t xml:space="preserve">The President of the United States should issue an Executive Order curtailing government surveillance of exports from the United States by minimizing export control lists through a sunset principled review process and by establishing an economic competitiveness exemption.  </w:t>
      </w:r>
    </w:p>
    <w:p w:rsidR="00266C9B" w:rsidRDefault="00266C9B" w:rsidP="00266C9B">
      <w:r>
        <w:t>Aerospace (Airpower-Conflict, Asteroids), China Green Tech</w:t>
      </w:r>
    </w:p>
    <w:p w:rsidR="00266C9B" w:rsidRDefault="00266C9B" w:rsidP="00266C9B"/>
    <w:p w:rsidR="00266C9B" w:rsidRDefault="00266C9B" w:rsidP="00266C9B">
      <w:r>
        <w:t>1NC: Topicality Intelligence Gathering and Curtail, Green Tech CP, China Exports DA, China Aerospace DA on Case</w:t>
      </w:r>
    </w:p>
    <w:p w:rsidR="00266C9B" w:rsidRDefault="00266C9B" w:rsidP="00266C9B">
      <w:r>
        <w:t>2NC: Topicality, CP, and Case, 1NR: DA</w:t>
      </w:r>
    </w:p>
    <w:p w:rsidR="00266C9B" w:rsidRDefault="00266C9B" w:rsidP="00266C9B">
      <w:r>
        <w:t>2NR: T</w:t>
      </w:r>
    </w:p>
    <w:p w:rsidR="00266C9B" w:rsidRDefault="00266C9B" w:rsidP="00266C9B"/>
    <w:p w:rsidR="00266C9B" w:rsidRDefault="00266C9B" w:rsidP="00266C9B"/>
    <w:p w:rsidR="00266C9B" w:rsidRDefault="00266C9B" w:rsidP="00266C9B">
      <w:r>
        <w:t>Zero Days</w:t>
      </w:r>
    </w:p>
    <w:p w:rsidR="00266C9B" w:rsidRDefault="00266C9B" w:rsidP="00266C9B">
      <w:r>
        <w:t>The United States federal government should substantially curtail its domestic surveillance of computer software vulnerabilities or exploits unknown to relevant vendors.</w:t>
      </w:r>
    </w:p>
    <w:p w:rsidR="00266C9B" w:rsidRDefault="00266C9B" w:rsidP="00266C9B">
      <w:r>
        <w:t>OCOs, IP Theft</w:t>
      </w:r>
    </w:p>
    <w:p w:rsidR="00266C9B" w:rsidRDefault="00266C9B" w:rsidP="00266C9B"/>
    <w:p w:rsidR="00266C9B" w:rsidRDefault="00266C9B" w:rsidP="00266C9B">
      <w:r>
        <w:t>1NC: Extra T, IP Theft CP, OCOs DA, Terror DA, Cybersecurity Turn, Circumvention, Case</w:t>
      </w:r>
    </w:p>
    <w:p w:rsidR="00266C9B" w:rsidRDefault="00266C9B" w:rsidP="00266C9B">
      <w:r>
        <w:t>2NC: Terror DA, IP Theft CP, Case, 1NR: OCOs DA</w:t>
      </w:r>
    </w:p>
    <w:p w:rsidR="00266C9B" w:rsidRDefault="00266C9B" w:rsidP="00266C9B">
      <w:r>
        <w:t>2NR: CP, OCOs DA</w:t>
      </w:r>
    </w:p>
    <w:p w:rsidR="00266C9B" w:rsidRPr="005A15BC" w:rsidRDefault="00266C9B" w:rsidP="00266C9B"/>
    <w:p w:rsidR="00266C9B" w:rsidRDefault="00266C9B" w:rsidP="00266C9B">
      <w:pPr>
        <w:pStyle w:val="Heading3"/>
      </w:pPr>
      <w:r>
        <w:t>Pace</w:t>
      </w:r>
    </w:p>
    <w:p w:rsidR="00266C9B" w:rsidRDefault="00266C9B" w:rsidP="00266C9B">
      <w:pPr>
        <w:pStyle w:val="Heading4"/>
      </w:pPr>
      <w:proofErr w:type="spellStart"/>
      <w:r>
        <w:t>McMillin</w:t>
      </w:r>
      <w:proofErr w:type="spellEnd"/>
      <w:r>
        <w:t xml:space="preserve"> &amp; </w:t>
      </w:r>
      <w:proofErr w:type="spellStart"/>
      <w:r>
        <w:t>Movsovitz</w:t>
      </w:r>
      <w:proofErr w:type="spellEnd"/>
    </w:p>
    <w:p w:rsidR="00266C9B" w:rsidRDefault="00266C9B" w:rsidP="00266C9B">
      <w:r>
        <w:t>SPOT</w:t>
      </w:r>
    </w:p>
    <w:p w:rsidR="00266C9B" w:rsidRDefault="00266C9B" w:rsidP="00266C9B"/>
    <w:p w:rsidR="00266C9B" w:rsidRPr="005F29CE" w:rsidRDefault="00266C9B" w:rsidP="00266C9B">
      <w:pPr>
        <w:rPr>
          <w:rStyle w:val="StyleUnderline"/>
        </w:rPr>
      </w:pPr>
      <w:r w:rsidRPr="005F29CE">
        <w:rPr>
          <w:rStyle w:val="StyleUnderline"/>
        </w:rPr>
        <w:t xml:space="preserve">1NC: T-Bulk, T-Curtail (3rd Party), </w:t>
      </w:r>
      <w:r>
        <w:rPr>
          <w:rStyle w:val="StyleUnderline"/>
        </w:rPr>
        <w:t xml:space="preserve">Terror DA, </w:t>
      </w:r>
      <w:r w:rsidRPr="005F29CE">
        <w:rPr>
          <w:rStyle w:val="StyleUnderline"/>
        </w:rPr>
        <w:t>Structural Impact Terror DA, SPOT Reform CP, Case</w:t>
      </w:r>
    </w:p>
    <w:p w:rsidR="00266C9B" w:rsidRPr="005F29CE" w:rsidRDefault="00266C9B" w:rsidP="00266C9B">
      <w:pPr>
        <w:rPr>
          <w:rStyle w:val="StyleUnderline"/>
        </w:rPr>
      </w:pPr>
      <w:r w:rsidRPr="005F29CE">
        <w:rPr>
          <w:rStyle w:val="StyleUnderline"/>
        </w:rPr>
        <w:t xml:space="preserve">2NC: T-Bulk/T-Curtail, Reform CP, Case </w:t>
      </w:r>
      <w:proofErr w:type="spellStart"/>
      <w:r w:rsidRPr="005F29CE">
        <w:rPr>
          <w:rStyle w:val="StyleUnderline"/>
        </w:rPr>
        <w:t>De</w:t>
      </w:r>
      <w:proofErr w:type="spellEnd"/>
      <w:r w:rsidRPr="005F29CE">
        <w:rPr>
          <w:rStyle w:val="StyleUnderline"/>
        </w:rPr>
        <w:t xml:space="preserve"> to Framing, 1NR: Net Benefit</w:t>
      </w:r>
    </w:p>
    <w:p w:rsidR="00266C9B" w:rsidRDefault="00266C9B" w:rsidP="00266C9B">
      <w:pPr>
        <w:rPr>
          <w:rStyle w:val="StyleUnderline"/>
        </w:rPr>
      </w:pPr>
      <w:r>
        <w:rPr>
          <w:rStyle w:val="StyleUnderline"/>
        </w:rPr>
        <w:t>2NC: CP, Net Benefit, Case, 1NR: T-Curtail</w:t>
      </w:r>
    </w:p>
    <w:p w:rsidR="00266C9B" w:rsidRDefault="00266C9B" w:rsidP="00266C9B">
      <w:pPr>
        <w:rPr>
          <w:rStyle w:val="StyleUnderline"/>
        </w:rPr>
      </w:pPr>
      <w:r>
        <w:rPr>
          <w:rStyle w:val="StyleUnderline"/>
        </w:rPr>
        <w:t>2NR: T-Curtail</w:t>
      </w:r>
    </w:p>
    <w:p w:rsidR="00266C9B" w:rsidRDefault="00266C9B" w:rsidP="00266C9B">
      <w:pPr>
        <w:rPr>
          <w:rStyle w:val="StyleUnderline"/>
        </w:rPr>
      </w:pPr>
    </w:p>
    <w:p w:rsidR="00266C9B" w:rsidRDefault="00266C9B" w:rsidP="00266C9B">
      <w:pPr>
        <w:rPr>
          <w:rStyle w:val="StyleUnderline"/>
        </w:rPr>
      </w:pPr>
      <w:r>
        <w:rPr>
          <w:rStyle w:val="StyleUnderline"/>
        </w:rPr>
        <w:t xml:space="preserve">1NC: </w:t>
      </w:r>
      <w:r w:rsidRPr="005F29CE">
        <w:rPr>
          <w:rStyle w:val="StyleUnderline"/>
        </w:rPr>
        <w:t xml:space="preserve">T-Bulk, T-Curtail (3rd Party), </w:t>
      </w:r>
      <w:r>
        <w:rPr>
          <w:rStyle w:val="StyleUnderline"/>
        </w:rPr>
        <w:t>Nullification, Trafficking DA</w:t>
      </w:r>
    </w:p>
    <w:p w:rsidR="00266C9B" w:rsidRPr="005F29CE" w:rsidRDefault="00192DB7" w:rsidP="00266C9B">
      <w:pPr>
        <w:rPr>
          <w:rStyle w:val="StyleUnderline"/>
        </w:rPr>
      </w:pPr>
      <w:r>
        <w:rPr>
          <w:rStyle w:val="StyleUnderline"/>
        </w:rPr>
        <w:t>2NC: CP,</w:t>
      </w:r>
      <w:r w:rsidR="00266C9B">
        <w:rPr>
          <w:rStyle w:val="StyleUnderline"/>
        </w:rPr>
        <w:t xml:space="preserve"> 1NR: T-Curtail, Kick Outs</w:t>
      </w:r>
    </w:p>
    <w:p w:rsidR="00266C9B" w:rsidRDefault="00266C9B" w:rsidP="00266C9B"/>
    <w:p w:rsidR="00266C9B" w:rsidRDefault="00266C9B" w:rsidP="00266C9B">
      <w:r>
        <w:t>The Transportation Security Administration should eliminate its Screening Passengers by Observation Technique program in the United States.</w:t>
      </w:r>
    </w:p>
    <w:p w:rsidR="00266C9B" w:rsidRDefault="00266C9B" w:rsidP="00266C9B">
      <w:r>
        <w:t>Racism, Framing</w:t>
      </w:r>
    </w:p>
    <w:p w:rsidR="00266C9B" w:rsidRDefault="00266C9B" w:rsidP="00266C9B"/>
    <w:p w:rsidR="00266C9B" w:rsidRDefault="00266C9B" w:rsidP="00266C9B">
      <w:r>
        <w:t xml:space="preserve">1NC: T-Bulk, SPOT Reform CP, Terror DA (no WMD impact), Human Trafficking DA, Congress CP (Internal 2 Card – PWP Bad NB), </w:t>
      </w:r>
    </w:p>
    <w:p w:rsidR="00266C9B" w:rsidRDefault="00266C9B" w:rsidP="00266C9B">
      <w:r>
        <w:t>2NC: T-Bulk, Reform CP, 1NR: Net Benefit</w:t>
      </w:r>
    </w:p>
    <w:p w:rsidR="00266C9B" w:rsidRPr="005A15BC" w:rsidRDefault="00266C9B" w:rsidP="00266C9B"/>
    <w:sectPr w:rsidR="00266C9B" w:rsidRPr="005A1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6F6D8E"/>
    <w:multiLevelType w:val="hybridMultilevel"/>
    <w:tmpl w:val="963022D8"/>
    <w:lvl w:ilvl="0" w:tplc="62B061A0">
      <w:start w:val="1"/>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051AB"/>
    <w:multiLevelType w:val="hybridMultilevel"/>
    <w:tmpl w:val="F4666F74"/>
    <w:lvl w:ilvl="0" w:tplc="0D9C951C">
      <w:start w:val="1"/>
      <w:numFmt w:val="bullet"/>
      <w:lvlText w:val="—"/>
      <w:lvlJc w:val="left"/>
      <w:pPr>
        <w:ind w:left="720" w:hanging="360"/>
      </w:pPr>
      <w:rPr>
        <w:rFonts w:ascii="Garamond" w:eastAsiaTheme="minorHAnsi" w:hAnsi="Garamon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266C9B"/>
    <w:rsid w:val="000139A3"/>
    <w:rsid w:val="00100833"/>
    <w:rsid w:val="00104529"/>
    <w:rsid w:val="00105942"/>
    <w:rsid w:val="00107396"/>
    <w:rsid w:val="00144A4C"/>
    <w:rsid w:val="00147AF0"/>
    <w:rsid w:val="00176AB0"/>
    <w:rsid w:val="00177B7D"/>
    <w:rsid w:val="0018322D"/>
    <w:rsid w:val="00192DB7"/>
    <w:rsid w:val="001B5776"/>
    <w:rsid w:val="001E527A"/>
    <w:rsid w:val="001F78CE"/>
    <w:rsid w:val="00251FC7"/>
    <w:rsid w:val="00266C9B"/>
    <w:rsid w:val="002855A7"/>
    <w:rsid w:val="002B146A"/>
    <w:rsid w:val="002B5E17"/>
    <w:rsid w:val="00315364"/>
    <w:rsid w:val="00315690"/>
    <w:rsid w:val="00316B75"/>
    <w:rsid w:val="00325646"/>
    <w:rsid w:val="003460F2"/>
    <w:rsid w:val="0038158C"/>
    <w:rsid w:val="003902BA"/>
    <w:rsid w:val="003A09E2"/>
    <w:rsid w:val="00407037"/>
    <w:rsid w:val="0042710C"/>
    <w:rsid w:val="004605D6"/>
    <w:rsid w:val="004B2A69"/>
    <w:rsid w:val="004C60E8"/>
    <w:rsid w:val="004E3579"/>
    <w:rsid w:val="004E728B"/>
    <w:rsid w:val="004F39E0"/>
    <w:rsid w:val="004F6BB9"/>
    <w:rsid w:val="00537BD5"/>
    <w:rsid w:val="0057268A"/>
    <w:rsid w:val="005D2912"/>
    <w:rsid w:val="006065BD"/>
    <w:rsid w:val="00645FA9"/>
    <w:rsid w:val="00647866"/>
    <w:rsid w:val="00665003"/>
    <w:rsid w:val="00696BE4"/>
    <w:rsid w:val="006A2AD0"/>
    <w:rsid w:val="006C2375"/>
    <w:rsid w:val="006D4ECC"/>
    <w:rsid w:val="00722258"/>
    <w:rsid w:val="007243E5"/>
    <w:rsid w:val="00766EA0"/>
    <w:rsid w:val="007A2226"/>
    <w:rsid w:val="007F5B66"/>
    <w:rsid w:val="00800FEA"/>
    <w:rsid w:val="008152B1"/>
    <w:rsid w:val="00823A1C"/>
    <w:rsid w:val="00845B9D"/>
    <w:rsid w:val="00860984"/>
    <w:rsid w:val="008B3ECB"/>
    <w:rsid w:val="008B4E85"/>
    <w:rsid w:val="008C1B2E"/>
    <w:rsid w:val="0091627E"/>
    <w:rsid w:val="0097032B"/>
    <w:rsid w:val="00973C2A"/>
    <w:rsid w:val="009D2EAD"/>
    <w:rsid w:val="009D54B2"/>
    <w:rsid w:val="009E1922"/>
    <w:rsid w:val="009F7ED2"/>
    <w:rsid w:val="00A053FE"/>
    <w:rsid w:val="00A93661"/>
    <w:rsid w:val="00A95652"/>
    <w:rsid w:val="00AC0AB8"/>
    <w:rsid w:val="00AD0872"/>
    <w:rsid w:val="00B33C6D"/>
    <w:rsid w:val="00B4508F"/>
    <w:rsid w:val="00B55AD5"/>
    <w:rsid w:val="00B8057C"/>
    <w:rsid w:val="00BD6238"/>
    <w:rsid w:val="00BF593B"/>
    <w:rsid w:val="00BF773A"/>
    <w:rsid w:val="00BF7E81"/>
    <w:rsid w:val="00C13773"/>
    <w:rsid w:val="00C14A15"/>
    <w:rsid w:val="00C17CC8"/>
    <w:rsid w:val="00C25758"/>
    <w:rsid w:val="00C83417"/>
    <w:rsid w:val="00C9604F"/>
    <w:rsid w:val="00CA19AA"/>
    <w:rsid w:val="00CC5298"/>
    <w:rsid w:val="00CD736E"/>
    <w:rsid w:val="00CD798D"/>
    <w:rsid w:val="00CE161E"/>
    <w:rsid w:val="00CE379A"/>
    <w:rsid w:val="00CF2B1F"/>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C357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70DB"/>
  <w15:chartTrackingRefBased/>
  <w15:docId w15:val="{64283802-5093-498E-AB2B-D53D79AB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266C9B"/>
    <w:pPr>
      <w:spacing w:after="0" w:line="240" w:lineRule="auto"/>
    </w:pPr>
    <w:rPr>
      <w:rFonts w:ascii="Garamond" w:hAnsi="Garamond"/>
    </w:rPr>
  </w:style>
  <w:style w:type="paragraph" w:styleId="Heading1">
    <w:name w:val="heading 1"/>
    <w:aliases w:val="Pocket"/>
    <w:basedOn w:val="Normal"/>
    <w:next w:val="Normal"/>
    <w:link w:val="Heading1Char"/>
    <w:qFormat/>
    <w:rsid w:val="00266C9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6C9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6C9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 Ch,no read,No Spacing12,No Spacing211,No Spacing2111,small text,Heading 2 Char2 Char,Heading 2 Char1 Char Char,Heading 2 Char Char Char Char,TAG,Ch,No Spacing111111,No Spacing4,No Spacing11111,Card,ta,Ta"/>
    <w:basedOn w:val="Normal"/>
    <w:next w:val="Normal"/>
    <w:link w:val="Heading4Char"/>
    <w:uiPriority w:val="3"/>
    <w:unhideWhenUsed/>
    <w:qFormat/>
    <w:rsid w:val="00266C9B"/>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266C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6C9B"/>
  </w:style>
  <w:style w:type="character" w:customStyle="1" w:styleId="Heading1Char">
    <w:name w:val="Heading 1 Char"/>
    <w:aliases w:val="Pocket Char"/>
    <w:basedOn w:val="DefaultParagraphFont"/>
    <w:link w:val="Heading1"/>
    <w:rsid w:val="00266C9B"/>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266C9B"/>
    <w:rPr>
      <w:rFonts w:ascii="Garamond" w:eastAsiaTheme="majorEastAsia" w:hAnsi="Garamond" w:cstheme="majorBidi"/>
      <w:b/>
      <w:sz w:val="44"/>
      <w:szCs w:val="26"/>
      <w:u w:val="double"/>
    </w:rPr>
  </w:style>
  <w:style w:type="character" w:customStyle="1" w:styleId="Heading3Char">
    <w:name w:val="Heading 3 Char"/>
    <w:aliases w:val="Block Char"/>
    <w:basedOn w:val="DefaultParagraphFont"/>
    <w:link w:val="Heading3"/>
    <w:uiPriority w:val="2"/>
    <w:rsid w:val="00266C9B"/>
    <w:rPr>
      <w:rFonts w:ascii="Garamond" w:eastAsiaTheme="majorEastAsia" w:hAnsi="Garamond" w:cstheme="majorBidi"/>
      <w:b/>
      <w:sz w:val="32"/>
      <w:szCs w:val="24"/>
      <w:u w:val="single"/>
    </w:rPr>
  </w:style>
  <w:style w:type="character" w:customStyle="1" w:styleId="Heading4Char">
    <w:name w:val="Heading 4 Char"/>
    <w:aliases w:val="Tag Char,body Char,Big card Char,Normal Tag Char,heading 2 Char, Ch Char,no read Char,No Spacing12 Char,No Spacing211 Char,No Spacing2111 Char,small text Char,Heading 2 Char2 Char Char,Heading 2 Char1 Char Char Char,TAG Char,Ch Char"/>
    <w:basedOn w:val="DefaultParagraphFont"/>
    <w:link w:val="Heading4"/>
    <w:uiPriority w:val="3"/>
    <w:rsid w:val="00266C9B"/>
    <w:rPr>
      <w:rFonts w:ascii="Garamond" w:eastAsiaTheme="majorEastAsia" w:hAnsi="Garamond" w:cstheme="majorBidi"/>
      <w:b/>
      <w:iCs/>
      <w:sz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
    <w:basedOn w:val="DefaultParagraphFont"/>
    <w:link w:val="textbold"/>
    <w:uiPriority w:val="7"/>
    <w:qFormat/>
    <w:rsid w:val="00266C9B"/>
    <w:rPr>
      <w:rFonts w:ascii="Garamond" w:hAnsi="Garamond"/>
      <w:b/>
      <w:i w:val="0"/>
      <w:iCs/>
      <w:sz w:val="22"/>
      <w:u w:val="single"/>
      <w:bdr w:val="single" w:sz="18" w:space="0" w:color="auto"/>
    </w:rPr>
  </w:style>
  <w:style w:type="paragraph" w:customStyle="1" w:styleId="textbold">
    <w:name w:val="text bold"/>
    <w:basedOn w:val="Normal"/>
    <w:link w:val="Emphasis"/>
    <w:uiPriority w:val="7"/>
    <w:qFormat/>
    <w:rsid w:val="00266C9B"/>
    <w:pPr>
      <w:ind w:left="720"/>
      <w:jc w:val="both"/>
    </w:pPr>
    <w:rPr>
      <w:b/>
      <w:iCs/>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266C9B"/>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266C9B"/>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266C9B"/>
    <w:rPr>
      <w:color w:val="auto"/>
      <w:u w:val="none"/>
    </w:rPr>
  </w:style>
  <w:style w:type="character" w:styleId="FollowedHyperlink">
    <w:name w:val="FollowedHyperlink"/>
    <w:basedOn w:val="DefaultParagraphFont"/>
    <w:uiPriority w:val="99"/>
    <w:semiHidden/>
    <w:unhideWhenUsed/>
    <w:rsid w:val="00266C9B"/>
    <w:rPr>
      <w:color w:val="auto"/>
      <w:u w:val="none"/>
    </w:rPr>
  </w:style>
  <w:style w:type="character" w:customStyle="1" w:styleId="BalloonTextChar">
    <w:name w:val="Balloon Text Char"/>
    <w:basedOn w:val="DefaultParagraphFont"/>
    <w:link w:val="BalloonText"/>
    <w:uiPriority w:val="99"/>
    <w:semiHidden/>
    <w:rsid w:val="00266C9B"/>
    <w:rPr>
      <w:rFonts w:ascii="Segoe UI" w:hAnsi="Segoe UI" w:cs="Segoe UI"/>
      <w:sz w:val="18"/>
      <w:szCs w:val="18"/>
    </w:rPr>
  </w:style>
  <w:style w:type="paragraph" w:styleId="BalloonText">
    <w:name w:val="Balloon Text"/>
    <w:basedOn w:val="Normal"/>
    <w:link w:val="BalloonTextChar"/>
    <w:uiPriority w:val="99"/>
    <w:semiHidden/>
    <w:unhideWhenUsed/>
    <w:rsid w:val="00266C9B"/>
    <w:rPr>
      <w:rFonts w:ascii="Segoe UI" w:hAnsi="Segoe UI" w:cs="Segoe UI"/>
      <w:sz w:val="18"/>
      <w:szCs w:val="18"/>
    </w:rPr>
  </w:style>
  <w:style w:type="paragraph" w:customStyle="1" w:styleId="card">
    <w:name w:val="card"/>
    <w:basedOn w:val="Normal"/>
    <w:next w:val="Normal"/>
    <w:link w:val="cardChar"/>
    <w:rsid w:val="00266C9B"/>
    <w:pPr>
      <w:spacing w:before="120" w:after="120"/>
    </w:pPr>
    <w:rPr>
      <w:rFonts w:eastAsia="Calibri" w:cs="Times New Roman"/>
      <w:sz w:val="16"/>
      <w:lang w:val="x-none" w:eastAsia="x-none"/>
    </w:rPr>
  </w:style>
  <w:style w:type="character" w:customStyle="1" w:styleId="cardChar">
    <w:name w:val="card Char"/>
    <w:link w:val="card"/>
    <w:rsid w:val="00266C9B"/>
    <w:rPr>
      <w:rFonts w:ascii="Garamond" w:eastAsia="Calibri" w:hAnsi="Garamond" w:cs="Times New Roman"/>
      <w:sz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6C1E6-894E-4F9B-A54F-809114170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2424</Words>
  <Characters>13819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 Srinivasan</dc:creator>
  <cp:keywords>5.1.1</cp:keywords>
  <dc:description/>
  <cp:lastModifiedBy>AJ Srinivasan</cp:lastModifiedBy>
  <cp:revision>4</cp:revision>
  <dcterms:created xsi:type="dcterms:W3CDTF">2016-07-22T21:03:00Z</dcterms:created>
  <dcterms:modified xsi:type="dcterms:W3CDTF">2016-07-22T21:29:00Z</dcterms:modified>
</cp:coreProperties>
</file>